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BDA" w:rsidRDefault="003C6BDA">
      <w:pPr>
        <w:autoSpaceDE w:val="0"/>
        <w:autoSpaceDN w:val="0"/>
        <w:spacing w:after="78" w:line="220" w:lineRule="exact"/>
      </w:pPr>
    </w:p>
    <w:p w:rsidR="003C6BDA" w:rsidRPr="0055449A" w:rsidRDefault="003C6BDA">
      <w:pPr>
        <w:autoSpaceDE w:val="0"/>
        <w:autoSpaceDN w:val="0"/>
        <w:spacing w:after="78" w:line="220" w:lineRule="exact"/>
        <w:rPr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6720840" cy="9520662"/>
            <wp:effectExtent l="19050" t="0" r="3810" b="0"/>
            <wp:docPr id="2" name="Рисунок 1" descr="C:\Users\JAPANH~1\AppData\Local\Temp\Rar$DIa0.348\AnyScanner_09_16_2024 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348\AnyScanner_09_16_2024 2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9520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9534F" w:rsidRDefault="00B9534F" w:rsidP="00B9534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C6BDA" w:rsidRPr="0055449A" w:rsidRDefault="0069252B" w:rsidP="00B9534F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3C6BDA" w:rsidRPr="0055449A" w:rsidRDefault="0069252B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Программа по предметной области «Основы духовно-нравственной культуры народов России</w:t>
      </w:r>
      <w:proofErr w:type="gram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»(</w:t>
      </w:r>
      <w:proofErr w:type="gram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далее  — ОДНКНР) для 5 классов образовательных организаций составлена в соответствии с: </w:t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предметным); 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3C6BDA" w:rsidRPr="0055449A" w:rsidRDefault="0069252B" w:rsidP="0055449A">
      <w:pPr>
        <w:autoSpaceDE w:val="0"/>
        <w:autoSpaceDN w:val="0"/>
        <w:spacing w:before="70" w:after="0" w:line="286" w:lineRule="auto"/>
        <w:ind w:right="144"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необходимость формирования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3C6BDA" w:rsidRPr="0055449A" w:rsidRDefault="0069252B" w:rsidP="0055449A">
      <w:pPr>
        <w:autoSpaceDE w:val="0"/>
        <w:autoSpaceDN w:val="0"/>
        <w:spacing w:before="70" w:after="0"/>
        <w:ind w:right="720"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</w:t>
      </w:r>
      <w:r w:rsidR="0055449A" w:rsidRPr="0055449A">
        <w:rPr>
          <w:rFonts w:ascii="Times New Roman" w:eastAsia="Times New Roman" w:hAnsi="Times New Roman"/>
          <w:color w:val="000000"/>
          <w:sz w:val="24"/>
          <w:lang w:val="ru-RU"/>
        </w:rPr>
        <w:t>России —</w:t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один из ключевых национальных приоритетов Российской Федерации, способствующих дальнейшей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гуманизации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3C6BDA" w:rsidRPr="0055449A" w:rsidRDefault="0069252B" w:rsidP="0055449A">
      <w:pPr>
        <w:autoSpaceDE w:val="0"/>
        <w:autoSpaceDN w:val="0"/>
        <w:spacing w:before="70" w:after="0" w:line="286" w:lineRule="auto"/>
        <w:ind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55449A">
        <w:rPr>
          <w:lang w:val="ru-RU"/>
        </w:rPr>
        <w:br/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многоконфессиональное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3C6BDA" w:rsidRPr="0055449A" w:rsidRDefault="0069252B" w:rsidP="0055449A">
      <w:pPr>
        <w:autoSpaceDE w:val="0"/>
        <w:autoSpaceDN w:val="0"/>
        <w:spacing w:before="70" w:after="0"/>
        <w:ind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3C6BDA" w:rsidRPr="0055449A" w:rsidRDefault="0069252B" w:rsidP="0055449A">
      <w:pPr>
        <w:autoSpaceDE w:val="0"/>
        <w:autoSpaceDN w:val="0"/>
        <w:spacing w:before="70" w:after="0" w:line="283" w:lineRule="auto"/>
        <w:ind w:right="432"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3C6BDA" w:rsidRPr="0055449A" w:rsidRDefault="003C6BDA" w:rsidP="0055449A">
      <w:pPr>
        <w:jc w:val="both"/>
        <w:rPr>
          <w:lang w:val="ru-RU"/>
        </w:rPr>
        <w:sectPr w:rsidR="003C6BDA" w:rsidRPr="0055449A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6BDA" w:rsidRPr="0055449A" w:rsidRDefault="003C6BDA" w:rsidP="0055449A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3C6BDA" w:rsidRPr="0055449A" w:rsidRDefault="0069252B" w:rsidP="0055449A">
      <w:pPr>
        <w:autoSpaceDE w:val="0"/>
        <w:autoSpaceDN w:val="0"/>
        <w:spacing w:after="0" w:line="271" w:lineRule="auto"/>
        <w:ind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принципами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культурологичности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культуросообразности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3C6BDA" w:rsidRPr="0055449A" w:rsidRDefault="0069252B" w:rsidP="0055449A">
      <w:pPr>
        <w:autoSpaceDE w:val="0"/>
        <w:autoSpaceDN w:val="0"/>
        <w:spacing w:before="70" w:after="0" w:line="281" w:lineRule="auto"/>
        <w:ind w:right="288"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самопрезентации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3C6BDA" w:rsidRPr="0055449A" w:rsidRDefault="0069252B" w:rsidP="0055449A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3C6BDA" w:rsidRPr="0055449A" w:rsidRDefault="0069252B" w:rsidP="0055449A">
      <w:pPr>
        <w:autoSpaceDE w:val="0"/>
        <w:autoSpaceDN w:val="0"/>
        <w:spacing w:before="72" w:after="0" w:line="281" w:lineRule="auto"/>
        <w:ind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 курса представлен через актуализацию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макроуровня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(Россия в целом как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многонациональное,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поликонфессиональное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государство, с едиными для всех законами,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общероссийскими духовно-нравственными и культурными ценностями) на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микроуровне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3C6BDA" w:rsidRPr="0055449A" w:rsidRDefault="0069252B" w:rsidP="0055449A">
      <w:pPr>
        <w:autoSpaceDE w:val="0"/>
        <w:autoSpaceDN w:val="0"/>
        <w:spacing w:before="70" w:after="0" w:line="271" w:lineRule="auto"/>
        <w:ind w:right="288"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</w:t>
      </w:r>
      <w:proofErr w:type="spellStart"/>
      <w:r w:rsidRPr="0055449A">
        <w:rPr>
          <w:rFonts w:ascii="Times New Roman" w:eastAsia="Times New Roman" w:hAnsi="Times New Roman"/>
          <w:i/>
          <w:color w:val="000000"/>
          <w:sz w:val="24"/>
          <w:lang w:val="ru-RU"/>
        </w:rPr>
        <w:t>культурологичности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3C6BDA" w:rsidRPr="0055449A" w:rsidRDefault="0069252B" w:rsidP="0055449A">
      <w:pPr>
        <w:autoSpaceDE w:val="0"/>
        <w:autoSpaceDN w:val="0"/>
        <w:spacing w:before="70" w:after="0"/>
        <w:ind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научности подходов и содержания</w:t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культурообразующих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элементов и формирования познавательного интереса к этнокультурным и религиозным феноменам.</w:t>
      </w:r>
    </w:p>
    <w:p w:rsidR="003C6BDA" w:rsidRPr="0055449A" w:rsidRDefault="0069252B" w:rsidP="0055449A">
      <w:pPr>
        <w:autoSpaceDE w:val="0"/>
        <w:autoSpaceDN w:val="0"/>
        <w:spacing w:before="70" w:after="0"/>
        <w:ind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соответствия требованиям</w:t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3C6BDA" w:rsidRPr="0055449A" w:rsidRDefault="0069252B" w:rsidP="0055449A">
      <w:pPr>
        <w:autoSpaceDE w:val="0"/>
        <w:autoSpaceDN w:val="0"/>
        <w:spacing w:before="70" w:after="0" w:line="281" w:lineRule="auto"/>
        <w:ind w:firstLine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надконфессионального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гражданского единства народов России как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3C6BDA" w:rsidRPr="0055449A" w:rsidRDefault="0069252B" w:rsidP="0055449A">
      <w:pPr>
        <w:autoSpaceDE w:val="0"/>
        <w:autoSpaceDN w:val="0"/>
        <w:spacing w:before="264" w:after="0" w:line="262" w:lineRule="auto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:rsidR="003C6BDA" w:rsidRPr="0055449A" w:rsidRDefault="0069252B" w:rsidP="0055449A">
      <w:pPr>
        <w:autoSpaceDE w:val="0"/>
        <w:autoSpaceDN w:val="0"/>
        <w:spacing w:before="166" w:after="0" w:line="230" w:lineRule="auto"/>
        <w:ind w:left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курса являются:</w:t>
      </w:r>
    </w:p>
    <w:p w:rsidR="003C6BDA" w:rsidRPr="0055449A" w:rsidRDefault="0069252B" w:rsidP="0055449A">
      <w:pPr>
        <w:autoSpaceDE w:val="0"/>
        <w:autoSpaceDN w:val="0"/>
        <w:spacing w:before="178" w:after="0"/>
        <w:ind w:left="420" w:right="576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55449A">
        <w:rPr>
          <w:lang w:val="ru-RU"/>
        </w:rPr>
        <w:br/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этноконфессионального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3C6BDA" w:rsidRPr="0055449A" w:rsidRDefault="0069252B" w:rsidP="0055449A">
      <w:pPr>
        <w:autoSpaceDE w:val="0"/>
        <w:autoSpaceDN w:val="0"/>
        <w:spacing w:before="238" w:after="0" w:line="271" w:lineRule="auto"/>
        <w:ind w:left="420" w:right="288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3C6BDA" w:rsidRPr="0055449A" w:rsidRDefault="0069252B" w:rsidP="0055449A">
      <w:pPr>
        <w:autoSpaceDE w:val="0"/>
        <w:autoSpaceDN w:val="0"/>
        <w:spacing w:before="238" w:after="0" w:line="230" w:lineRule="auto"/>
        <w:ind w:left="42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сохранение уважения к ценностям и убеждениям представителей разных</w:t>
      </w:r>
    </w:p>
    <w:p w:rsidR="003C6BDA" w:rsidRPr="0055449A" w:rsidRDefault="003C6BDA" w:rsidP="0055449A">
      <w:pPr>
        <w:jc w:val="both"/>
        <w:rPr>
          <w:lang w:val="ru-RU"/>
        </w:rPr>
        <w:sectPr w:rsidR="003C6BDA" w:rsidRPr="0055449A">
          <w:pgSz w:w="11900" w:h="16840"/>
          <w:pgMar w:top="298" w:right="654" w:bottom="398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3C6BDA" w:rsidRPr="0055449A" w:rsidRDefault="003C6BDA" w:rsidP="0055449A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3C6BDA" w:rsidRPr="0055449A" w:rsidRDefault="0069252B" w:rsidP="0055449A">
      <w:pPr>
        <w:autoSpaceDE w:val="0"/>
        <w:autoSpaceDN w:val="0"/>
        <w:spacing w:after="0" w:line="262" w:lineRule="auto"/>
        <w:ind w:left="420" w:right="144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3C6BDA" w:rsidRPr="0055449A" w:rsidRDefault="0069252B" w:rsidP="0055449A">
      <w:pPr>
        <w:autoSpaceDE w:val="0"/>
        <w:autoSpaceDN w:val="0"/>
        <w:spacing w:before="238" w:after="0" w:line="262" w:lineRule="auto"/>
        <w:ind w:left="420" w:right="1296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идентификация собственной личности как полноправного субъекта культурного, исторического и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цивилизационного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развития страны.</w:t>
      </w:r>
    </w:p>
    <w:p w:rsidR="003C6BDA" w:rsidRPr="0055449A" w:rsidRDefault="0069252B" w:rsidP="0055449A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курса определяют следующие </w:t>
      </w: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C6BDA" w:rsidRPr="0055449A" w:rsidRDefault="0069252B" w:rsidP="0055449A">
      <w:pPr>
        <w:autoSpaceDE w:val="0"/>
        <w:autoSpaceDN w:val="0"/>
        <w:spacing w:before="178" w:after="0" w:line="262" w:lineRule="auto"/>
        <w:ind w:left="420" w:right="72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3C6BDA" w:rsidRPr="0055449A" w:rsidRDefault="0069252B" w:rsidP="0055449A">
      <w:pPr>
        <w:autoSpaceDE w:val="0"/>
        <w:autoSpaceDN w:val="0"/>
        <w:spacing w:before="238" w:after="0" w:line="262" w:lineRule="auto"/>
        <w:ind w:left="420" w:right="72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3C6BDA" w:rsidRPr="0055449A" w:rsidRDefault="0069252B" w:rsidP="0055449A">
      <w:pPr>
        <w:autoSpaceDE w:val="0"/>
        <w:autoSpaceDN w:val="0"/>
        <w:spacing w:before="240" w:after="0" w:line="271" w:lineRule="auto"/>
        <w:ind w:left="420" w:right="144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3C6BDA" w:rsidRPr="0055449A" w:rsidRDefault="0069252B" w:rsidP="0055449A">
      <w:pPr>
        <w:autoSpaceDE w:val="0"/>
        <w:autoSpaceDN w:val="0"/>
        <w:spacing w:before="238" w:after="0" w:line="271" w:lineRule="auto"/>
        <w:ind w:left="420" w:right="288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3C6BDA" w:rsidRPr="0055449A" w:rsidRDefault="0069252B" w:rsidP="0055449A">
      <w:pPr>
        <w:autoSpaceDE w:val="0"/>
        <w:autoSpaceDN w:val="0"/>
        <w:spacing w:before="238" w:after="0" w:line="271" w:lineRule="auto"/>
        <w:ind w:left="420" w:right="576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3C6BDA" w:rsidRPr="0055449A" w:rsidRDefault="0069252B" w:rsidP="0055449A">
      <w:pPr>
        <w:autoSpaceDE w:val="0"/>
        <w:autoSpaceDN w:val="0"/>
        <w:spacing w:before="238" w:after="0" w:line="262" w:lineRule="auto"/>
        <w:ind w:left="420" w:right="864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3C6BDA" w:rsidRPr="0055449A" w:rsidRDefault="0069252B" w:rsidP="0055449A">
      <w:pPr>
        <w:autoSpaceDE w:val="0"/>
        <w:autoSpaceDN w:val="0"/>
        <w:spacing w:before="238" w:after="0" w:line="262" w:lineRule="auto"/>
        <w:ind w:left="420" w:right="72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3C6BDA" w:rsidRPr="0055449A" w:rsidRDefault="0069252B" w:rsidP="0055449A">
      <w:pPr>
        <w:autoSpaceDE w:val="0"/>
        <w:autoSpaceDN w:val="0"/>
        <w:spacing w:before="238" w:after="0" w:line="262" w:lineRule="auto"/>
        <w:ind w:left="420" w:right="576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3C6BDA" w:rsidRPr="0055449A" w:rsidRDefault="0069252B" w:rsidP="0055449A">
      <w:pPr>
        <w:autoSpaceDE w:val="0"/>
        <w:autoSpaceDN w:val="0"/>
        <w:spacing w:before="238" w:after="0" w:line="271" w:lineRule="auto"/>
        <w:ind w:left="420" w:right="144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3C6BDA" w:rsidRPr="0055449A" w:rsidRDefault="0069252B" w:rsidP="0055449A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jc w:val="both"/>
        <w:rPr>
          <w:lang w:val="ru-RU"/>
        </w:rPr>
      </w:pP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3C6BDA" w:rsidRPr="0055449A" w:rsidRDefault="0069252B" w:rsidP="0055449A">
      <w:pPr>
        <w:autoSpaceDE w:val="0"/>
        <w:autoSpaceDN w:val="0"/>
        <w:spacing w:before="178" w:after="0"/>
        <w:ind w:left="420" w:right="144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3C6BDA" w:rsidRPr="0055449A" w:rsidRDefault="0069252B" w:rsidP="0055449A">
      <w:pPr>
        <w:autoSpaceDE w:val="0"/>
        <w:autoSpaceDN w:val="0"/>
        <w:spacing w:before="238" w:after="0" w:line="262" w:lineRule="auto"/>
        <w:ind w:left="42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3C6BDA" w:rsidRPr="0055449A" w:rsidRDefault="0069252B" w:rsidP="0055449A">
      <w:pPr>
        <w:autoSpaceDE w:val="0"/>
        <w:autoSpaceDN w:val="0"/>
        <w:spacing w:before="238" w:after="0" w:line="271" w:lineRule="auto"/>
        <w:ind w:left="42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3C6BDA" w:rsidRPr="0055449A" w:rsidRDefault="0069252B" w:rsidP="0055449A">
      <w:pPr>
        <w:autoSpaceDE w:val="0"/>
        <w:autoSpaceDN w:val="0"/>
        <w:spacing w:before="238" w:after="0" w:line="230" w:lineRule="auto"/>
        <w:ind w:left="42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воспитанию патриотизма; уважения к истории, языку, культурным и религиозным традициям</w:t>
      </w:r>
    </w:p>
    <w:p w:rsidR="003C6BDA" w:rsidRPr="0055449A" w:rsidRDefault="003C6BDA" w:rsidP="0055449A">
      <w:pPr>
        <w:jc w:val="both"/>
        <w:rPr>
          <w:lang w:val="ru-RU"/>
        </w:rPr>
        <w:sectPr w:rsidR="003C6BDA" w:rsidRPr="0055449A">
          <w:pgSz w:w="11900" w:h="16840"/>
          <w:pgMar w:top="286" w:right="762" w:bottom="392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3C6BDA" w:rsidRPr="0055449A" w:rsidRDefault="003C6BDA" w:rsidP="0055449A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3C6BDA" w:rsidRPr="0055449A" w:rsidRDefault="0069252B" w:rsidP="0055449A">
      <w:pPr>
        <w:autoSpaceDE w:val="0"/>
        <w:autoSpaceDN w:val="0"/>
        <w:spacing w:after="0" w:line="271" w:lineRule="auto"/>
        <w:ind w:left="42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3C6BDA" w:rsidRPr="0055449A" w:rsidRDefault="0069252B" w:rsidP="0055449A">
      <w:pPr>
        <w:autoSpaceDE w:val="0"/>
        <w:autoSpaceDN w:val="0"/>
        <w:spacing w:before="238" w:after="0" w:line="262" w:lineRule="auto"/>
        <w:ind w:left="420" w:right="432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3C6BDA" w:rsidRPr="0055449A" w:rsidRDefault="0069252B" w:rsidP="0055449A">
      <w:pPr>
        <w:autoSpaceDE w:val="0"/>
        <w:autoSpaceDN w:val="0"/>
        <w:spacing w:before="238" w:after="0" w:line="271" w:lineRule="auto"/>
        <w:ind w:left="42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3C6BDA" w:rsidRPr="0055449A" w:rsidRDefault="0069252B" w:rsidP="0055449A">
      <w:pPr>
        <w:autoSpaceDE w:val="0"/>
        <w:autoSpaceDN w:val="0"/>
        <w:spacing w:before="240" w:after="0" w:line="262" w:lineRule="auto"/>
        <w:ind w:left="42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3C6BDA" w:rsidRPr="0055449A" w:rsidRDefault="0069252B" w:rsidP="0055449A">
      <w:pPr>
        <w:autoSpaceDE w:val="0"/>
        <w:autoSpaceDN w:val="0"/>
        <w:spacing w:before="240" w:after="0" w:line="271" w:lineRule="auto"/>
        <w:ind w:left="420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3C6BDA" w:rsidRPr="0055449A" w:rsidRDefault="0069252B" w:rsidP="0055449A">
      <w:pPr>
        <w:autoSpaceDE w:val="0"/>
        <w:autoSpaceDN w:val="0"/>
        <w:spacing w:before="238" w:after="0" w:line="281" w:lineRule="auto"/>
        <w:ind w:left="420" w:right="144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3C6BDA" w:rsidRPr="0055449A" w:rsidRDefault="0069252B" w:rsidP="0055449A">
      <w:pPr>
        <w:autoSpaceDE w:val="0"/>
        <w:autoSpaceDN w:val="0"/>
        <w:spacing w:before="238" w:after="0" w:line="271" w:lineRule="auto"/>
        <w:ind w:left="420" w:right="288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3C6BDA" w:rsidRPr="0055449A" w:rsidRDefault="0069252B" w:rsidP="0055449A">
      <w:pPr>
        <w:autoSpaceDE w:val="0"/>
        <w:autoSpaceDN w:val="0"/>
        <w:spacing w:before="322" w:after="0" w:line="262" w:lineRule="auto"/>
        <w:ind w:right="1008"/>
        <w:jc w:val="both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:rsidR="003C6BDA" w:rsidRPr="0055449A" w:rsidRDefault="0069252B" w:rsidP="0055449A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jc w:val="both"/>
        <w:rPr>
          <w:lang w:val="ru-RU"/>
        </w:rPr>
      </w:pP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Учебный курс "Основы духовно-нравственной культуры народов России" изучается в 5 классе</w:t>
      </w:r>
      <w:r w:rsidR="0055449A">
        <w:rPr>
          <w:rFonts w:ascii="Times New Roman" w:eastAsia="Times New Roman" w:hAnsi="Times New Roman"/>
          <w:color w:val="000000"/>
          <w:sz w:val="24"/>
          <w:lang w:val="ru-RU"/>
        </w:rPr>
        <w:t>. Всего часов по учебному плану: 17. О</w:t>
      </w:r>
      <w:r w:rsidR="0055449A" w:rsidRPr="0055449A">
        <w:rPr>
          <w:rFonts w:ascii="Times New Roman" w:eastAsia="Times New Roman" w:hAnsi="Times New Roman"/>
          <w:color w:val="000000"/>
          <w:sz w:val="24"/>
          <w:lang w:val="ru-RU"/>
        </w:rPr>
        <w:t>бщ</w:t>
      </w:r>
      <w:r w:rsidR="0055449A">
        <w:rPr>
          <w:rFonts w:ascii="Times New Roman" w:eastAsia="Times New Roman" w:hAnsi="Times New Roman"/>
          <w:color w:val="000000"/>
          <w:sz w:val="24"/>
          <w:lang w:val="ru-RU"/>
        </w:rPr>
        <w:t>ая недельная нагрузка обучения составляет 0,5 час.</w:t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3C6BDA" w:rsidRPr="0055449A" w:rsidRDefault="003C6BDA">
      <w:pPr>
        <w:rPr>
          <w:lang w:val="ru-RU"/>
        </w:rPr>
        <w:sectPr w:rsidR="003C6BDA" w:rsidRPr="0055449A" w:rsidSect="00202FD0">
          <w:pgSz w:w="11900" w:h="16840"/>
          <w:pgMar w:top="286" w:right="736" w:bottom="1440" w:left="993" w:header="720" w:footer="720" w:gutter="0"/>
          <w:cols w:space="720" w:equalWidth="0">
            <w:col w:w="10257" w:space="0"/>
          </w:cols>
          <w:docGrid w:linePitch="360"/>
        </w:sectPr>
      </w:pPr>
    </w:p>
    <w:p w:rsidR="003C6BDA" w:rsidRPr="0055449A" w:rsidRDefault="003C6BDA">
      <w:pPr>
        <w:autoSpaceDE w:val="0"/>
        <w:autoSpaceDN w:val="0"/>
        <w:spacing w:after="78" w:line="220" w:lineRule="exact"/>
        <w:rPr>
          <w:lang w:val="ru-RU"/>
        </w:rPr>
      </w:pPr>
    </w:p>
    <w:p w:rsidR="00FA1C25" w:rsidRPr="00202FD0" w:rsidRDefault="0069252B" w:rsidP="00202FD0">
      <w:pPr>
        <w:autoSpaceDE w:val="0"/>
        <w:autoSpaceDN w:val="0"/>
        <w:spacing w:after="0" w:line="230" w:lineRule="auto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КУРСА</w:t>
      </w:r>
    </w:p>
    <w:p w:rsidR="00FA1C25" w:rsidRPr="00FA1C25" w:rsidRDefault="00FA1C25" w:rsidP="00FA1C25">
      <w:pPr>
        <w:autoSpaceDE w:val="0"/>
        <w:autoSpaceDN w:val="0"/>
        <w:spacing w:before="346" w:after="0" w:line="230" w:lineRule="auto"/>
        <w:ind w:left="18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A1C25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1. В мире культуры</w:t>
      </w:r>
    </w:p>
    <w:p w:rsidR="00FA1C25" w:rsidRPr="00202FD0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    </w:t>
      </w:r>
      <w:r w:rsidR="00FA1C25" w:rsidRPr="00D37A18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Величие российской культуры.</w:t>
      </w:r>
      <w:r w:rsidR="00FA1C25" w:rsidRPr="00202FD0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Российская культура – плод усилий разных народов. Деятели науки и культуры – представителей разных национальностей (К. Брюллов, И. Репин, К. Станиславский, Ш. </w:t>
      </w:r>
      <w:proofErr w:type="spellStart"/>
      <w:r w:rsidR="00FA1C25" w:rsidRPr="00202FD0">
        <w:rPr>
          <w:rFonts w:ascii="Times New Roman" w:eastAsia="Times New Roman" w:hAnsi="Times New Roman"/>
          <w:bCs/>
          <w:color w:val="000000"/>
          <w:sz w:val="24"/>
          <w:lang w:val="ru-RU"/>
        </w:rPr>
        <w:t>Алейхем</w:t>
      </w:r>
      <w:proofErr w:type="spellEnd"/>
      <w:r w:rsidR="00FA1C25" w:rsidRPr="00202FD0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, Г. Уланова, Д. Шостакович, Р. Гамзатов, Л. Лихачев, С. </w:t>
      </w:r>
      <w:proofErr w:type="spellStart"/>
      <w:r w:rsidR="00FA1C25" w:rsidRPr="00202FD0">
        <w:rPr>
          <w:rFonts w:ascii="Times New Roman" w:eastAsia="Times New Roman" w:hAnsi="Times New Roman"/>
          <w:bCs/>
          <w:color w:val="000000"/>
          <w:sz w:val="24"/>
          <w:lang w:val="ru-RU"/>
        </w:rPr>
        <w:t>Эрьзя</w:t>
      </w:r>
      <w:proofErr w:type="spellEnd"/>
      <w:r w:rsidR="00FA1C25" w:rsidRPr="00202FD0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, Ю. </w:t>
      </w:r>
      <w:proofErr w:type="spellStart"/>
      <w:r w:rsidR="00FA1C25" w:rsidRPr="00202FD0">
        <w:rPr>
          <w:rFonts w:ascii="Times New Roman" w:eastAsia="Times New Roman" w:hAnsi="Times New Roman"/>
          <w:bCs/>
          <w:color w:val="000000"/>
          <w:sz w:val="24"/>
          <w:lang w:val="ru-RU"/>
        </w:rPr>
        <w:t>Рытхэу</w:t>
      </w:r>
      <w:proofErr w:type="spellEnd"/>
      <w:r w:rsidR="00FA1C25" w:rsidRPr="00202FD0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и др.). </w:t>
      </w:r>
    </w:p>
    <w:p w:rsidR="00FA1C25" w:rsidRPr="00D37A18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   </w:t>
      </w:r>
      <w:r w:rsidR="00FA1C25" w:rsidRPr="00D37A18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Человек – творец и носитель культуры.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Вне культуры жизнь человека невозможна. Вклад личности в культуру зависит от ее таланта, способностей, упорства. Законы нравственности – часть культуры общества. Источники, создающие нравственные установки.</w:t>
      </w:r>
    </w:p>
    <w:p w:rsidR="00FA1C25" w:rsidRPr="00D37A18" w:rsidRDefault="00FA1C25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D37A18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2. Нравственные ценности российского народа</w:t>
      </w:r>
    </w:p>
    <w:p w:rsidR="00FA1C25" w:rsidRPr="00D37A18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</w:t>
      </w:r>
      <w:r w:rsidR="00FA1C25" w:rsidRPr="00D37A18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«Береги землю родимую, как мать любимую».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Представления о патриотизме в фольклоре разных народов. Герои национального эпоса разных народов (</w:t>
      </w:r>
      <w:proofErr w:type="spellStart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Улып</w:t>
      </w:r>
      <w:proofErr w:type="spellEnd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, </w:t>
      </w:r>
      <w:proofErr w:type="spellStart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Сияжар</w:t>
      </w:r>
      <w:proofErr w:type="spellEnd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, </w:t>
      </w:r>
      <w:proofErr w:type="spellStart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Боотур</w:t>
      </w:r>
      <w:proofErr w:type="spellEnd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, Урал-батыр и др.).</w:t>
      </w:r>
    </w:p>
    <w:p w:rsidR="00FA1C25" w:rsidRPr="00D37A18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   </w:t>
      </w:r>
      <w:r w:rsidR="00FA1C25" w:rsidRPr="00D37A18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Жизнь ратными подвигами полна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. Реальные примеры выражения патриотических чувств в истории России (Дмитрий Донской, Кузьма Минин, Иван Сусанин, Надежда Дурова и др.). Деятели разных </w:t>
      </w:r>
      <w:proofErr w:type="spellStart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конфессий</w:t>
      </w:r>
      <w:proofErr w:type="spellEnd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– патриоты (Сергий Радонежский, </w:t>
      </w:r>
      <w:proofErr w:type="spellStart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Рабби</w:t>
      </w:r>
      <w:proofErr w:type="spellEnd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</w:t>
      </w:r>
      <w:proofErr w:type="spellStart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Шнеур-Залман</w:t>
      </w:r>
      <w:proofErr w:type="spellEnd"/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и др.). Вклад народов нашей страны в победу над фашизмом. Память о героях – защитниках Отечества. </w:t>
      </w:r>
    </w:p>
    <w:p w:rsidR="00FA1C25" w:rsidRPr="00D37A18" w:rsidRDefault="00A140FC" w:rsidP="00505292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    </w:t>
      </w:r>
      <w:r w:rsidR="00FA1C25" w:rsidRPr="00D37A18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В труде – красота человека.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</w:t>
      </w:r>
      <w:r w:rsidR="00FA1C25" w:rsidRPr="00505292">
        <w:rPr>
          <w:rFonts w:ascii="Times New Roman" w:eastAsia="Times New Roman" w:hAnsi="Times New Roman"/>
          <w:b/>
          <w:color w:val="000000"/>
          <w:sz w:val="24"/>
          <w:lang w:val="ru-RU"/>
        </w:rPr>
        <w:t>Тема труда в фольклоре разных народов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(сказках, легендах, пословицах). «Плод добрых трудов славен…». Буддизм, ислам, христианство о труде и трудолюбии.</w:t>
      </w:r>
    </w:p>
    <w:p w:rsidR="00FA1C25" w:rsidRPr="00D37A18" w:rsidRDefault="00A140FC" w:rsidP="00505292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   </w:t>
      </w:r>
      <w:r w:rsidR="00FA1C25" w:rsidRPr="00505292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Люди труда.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Примеры самоотверженного труда людей разной национальности на благо родины (землепроходцы, ученые, путешественники, колхозники и пр.).</w:t>
      </w:r>
      <w:r w:rsidR="00505292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Бережное отношение к природе. Одушевление природы нашими предками. Роль заповедников в сохранении природных объектов. Заповедники на карте России, Среднего Урала.</w:t>
      </w:r>
    </w:p>
    <w:p w:rsidR="00FA1C25" w:rsidRPr="00D37A18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  </w:t>
      </w:r>
      <w:r w:rsidR="00FA1C25" w:rsidRPr="00505292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Семья – хранитель духовных ценностей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. 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</w:t>
      </w:r>
      <w:r w:rsidR="00FA1C25" w:rsidRPr="00505292">
        <w:rPr>
          <w:rFonts w:ascii="Times New Roman" w:eastAsia="Times New Roman" w:hAnsi="Times New Roman"/>
          <w:b/>
          <w:color w:val="000000"/>
          <w:sz w:val="24"/>
          <w:lang w:val="ru-RU"/>
        </w:rPr>
        <w:t>Семья – первый трудовой коллектив.</w:t>
      </w:r>
    </w:p>
    <w:p w:rsidR="00FA1C25" w:rsidRPr="00505292" w:rsidRDefault="00FA1C25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05292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3. Религия и культура</w:t>
      </w:r>
    </w:p>
    <w:p w:rsidR="00FA1C25" w:rsidRPr="00D37A18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        </w:t>
      </w:r>
      <w:r w:rsidR="00FA1C25" w:rsidRPr="00505292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Роль религии в развитии культуры.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Вклад религии в развитие материальной и духовной культуры общества.</w:t>
      </w:r>
    </w:p>
    <w:p w:rsidR="00FA1C25" w:rsidRPr="00D37A18" w:rsidRDefault="00FA1C25" w:rsidP="00A140FC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 w:rsidRPr="00505292">
        <w:rPr>
          <w:rFonts w:ascii="Times New Roman" w:eastAsia="Times New Roman" w:hAnsi="Times New Roman"/>
          <w:b/>
          <w:color w:val="000000"/>
          <w:sz w:val="24"/>
          <w:lang w:val="ru-RU"/>
        </w:rPr>
        <w:t>Культурное наследие христианской Руси</w:t>
      </w:r>
      <w:r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. Принятие христианства на Руси, влияние Византии. </w:t>
      </w:r>
      <w:r w:rsidR="00A140FC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  </w:t>
      </w:r>
      <w:r w:rsidRPr="00A140FC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Христианская вера и образование в Древней</w:t>
      </w:r>
      <w:r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</w:t>
      </w:r>
    </w:p>
    <w:p w:rsidR="00FA1C25" w:rsidRPr="00D37A18" w:rsidRDefault="00FA1C25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Руси. Великие князья Древней Руси и их влияние на развитие образования. Православный храм (внешние особенности, внутреннее убранство). </w:t>
      </w:r>
    </w:p>
    <w:p w:rsidR="00FA1C25" w:rsidRPr="00D37A18" w:rsidRDefault="00FA1C25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Духовная музыка. Богослужебное песнопение. Колокольный звон. Особенности православного календаря.</w:t>
      </w:r>
    </w:p>
    <w:p w:rsidR="00FA1C25" w:rsidRPr="00D37A18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     </w:t>
      </w:r>
      <w:r w:rsidR="00FA1C25" w:rsidRPr="00505292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Культура ислама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. Возникновение ислама. Первые столетия ислама (VII-XII века) – золотое время исламской культуры. Успехи образования и </w:t>
      </w:r>
    </w:p>
    <w:p w:rsidR="00FA1C25" w:rsidRPr="00D37A18" w:rsidRDefault="00FA1C25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науки. Вклад мусульманской литературы в сокровищницу мировой культуры. Декоративно-прикладное искусство народов, исповедующих ислам. </w:t>
      </w:r>
    </w:p>
    <w:p w:rsidR="00FA1C25" w:rsidRPr="00D37A18" w:rsidRDefault="00FA1C25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Мечеть – часть исламской </w:t>
      </w:r>
      <w:r w:rsidR="00505292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культуры.</w:t>
      </w:r>
      <w:r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Исламский календарь.</w:t>
      </w:r>
    </w:p>
    <w:p w:rsidR="00FA1C25" w:rsidRPr="00D37A18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     </w:t>
      </w:r>
      <w:r w:rsidR="00FA1C25" w:rsidRPr="00505292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Иудаизм и культура.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Возникновение иудаизма. Тора – Пятикнижие Моисея. Синагога – молельный дом иудеев. Особенности внутреннего </w:t>
      </w:r>
    </w:p>
    <w:p w:rsidR="00FA1C25" w:rsidRPr="00D37A18" w:rsidRDefault="00FA1C25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убранства </w:t>
      </w:r>
      <w:r w:rsidR="00505292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синагоги.</w:t>
      </w:r>
      <w:r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Священная история иудеев в сюжетах мировой живописи. Еврейский календарь. </w:t>
      </w:r>
    </w:p>
    <w:p w:rsidR="00FA1C25" w:rsidRPr="00D37A18" w:rsidRDefault="00A140FC" w:rsidP="00A140FC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    </w:t>
      </w:r>
      <w:r w:rsidR="00FA1C25" w:rsidRPr="00505292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Культурные традиции буддизма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. Распространение буддизма в России. Культовые сооружения буддистов. Буддийские монастыри. Буддийский календарь.</w:t>
      </w:r>
    </w:p>
    <w:p w:rsidR="00FA1C25" w:rsidRPr="00A140FC" w:rsidRDefault="00FA1C25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A140F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4. Как сохранить духовные ценности</w:t>
      </w:r>
    </w:p>
    <w:p w:rsidR="00FA1C25" w:rsidRPr="00D37A18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        </w:t>
      </w:r>
      <w:r w:rsidR="00FA1C25" w:rsidRPr="00A140FC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Забота государства о сохранении духовных ценностей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. Конституционные гарантии права гражданина исповедовать любую религию. Восстановление памятников духовной культуры, охрана исторических памятников России и Среднего Урала, связанных с разными религиями.</w:t>
      </w:r>
    </w:p>
    <w:p w:rsidR="00FA1C25" w:rsidRPr="00D37A18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lastRenderedPageBreak/>
        <w:t xml:space="preserve">          </w:t>
      </w:r>
      <w:r w:rsidR="00FA1C25" w:rsidRPr="00A140FC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Хранить память предков.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Уважение к труду, обычаям, вере предков. Примеры благотворительности из российской истории. Известные меценаты России и Среднего Урала. </w:t>
      </w:r>
    </w:p>
    <w:p w:rsidR="00FA1C25" w:rsidRPr="00D37A18" w:rsidRDefault="00FA1C25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 w:rsidRPr="00A140F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5. Твой духовный мир</w:t>
      </w:r>
      <w:r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.</w:t>
      </w:r>
    </w:p>
    <w:p w:rsidR="00FA1C25" w:rsidRPr="00D37A18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 xml:space="preserve">          </w:t>
      </w:r>
      <w:r w:rsidR="00FA1C25" w:rsidRPr="00A140FC">
        <w:rPr>
          <w:rFonts w:ascii="Times New Roman" w:eastAsia="Times New Roman" w:hAnsi="Times New Roman"/>
          <w:bCs/>
          <w:i/>
          <w:iCs/>
          <w:color w:val="000000"/>
          <w:sz w:val="24"/>
          <w:lang w:val="ru-RU"/>
        </w:rPr>
        <w:t>Что составляет твой духовный мир.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Образованность человека, его интересы, увлечения, симпатии, радости, нравственные качества личности – составляющие духовного мира. Культура поведения человека. Этикет в разных жизненных ситуациях. Нравственные качества человека.</w:t>
      </w:r>
    </w:p>
    <w:p w:rsidR="00A140FC" w:rsidRDefault="00FA1C25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 w:rsidRPr="00A140F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6. Повторительно-обобщающий урок «Религия и культура».</w:t>
      </w:r>
      <w:r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</w:t>
      </w:r>
    </w:p>
    <w:p w:rsidR="00FA1C25" w:rsidRPr="00D37A18" w:rsidRDefault="00A140FC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  <w:r>
        <w:rPr>
          <w:rFonts w:ascii="Times New Roman" w:eastAsia="Times New Roman" w:hAnsi="Times New Roman"/>
          <w:bCs/>
          <w:color w:val="000000"/>
          <w:sz w:val="24"/>
          <w:lang w:val="ru-RU"/>
        </w:rPr>
        <w:t xml:space="preserve">         </w:t>
      </w:r>
      <w:r w:rsidR="00FA1C25" w:rsidRPr="00D37A18">
        <w:rPr>
          <w:rFonts w:ascii="Times New Roman" w:eastAsia="Times New Roman" w:hAnsi="Times New Roman"/>
          <w:bCs/>
          <w:color w:val="000000"/>
          <w:sz w:val="24"/>
          <w:lang w:val="ru-RU"/>
        </w:rPr>
        <w:t>Контрольная работа «Религия и культура».</w:t>
      </w:r>
    </w:p>
    <w:p w:rsidR="00FA1C25" w:rsidRPr="00D37A18" w:rsidRDefault="00FA1C25" w:rsidP="00D37A18">
      <w:pPr>
        <w:autoSpaceDE w:val="0"/>
        <w:autoSpaceDN w:val="0"/>
        <w:spacing w:after="0" w:line="230" w:lineRule="auto"/>
        <w:ind w:left="180"/>
        <w:jc w:val="both"/>
        <w:rPr>
          <w:rFonts w:ascii="Times New Roman" w:eastAsia="Times New Roman" w:hAnsi="Times New Roman"/>
          <w:bCs/>
          <w:color w:val="000000"/>
          <w:sz w:val="24"/>
          <w:lang w:val="ru-RU"/>
        </w:rPr>
      </w:pPr>
    </w:p>
    <w:p w:rsidR="003C6BDA" w:rsidRPr="0055449A" w:rsidRDefault="003C6BDA">
      <w:pPr>
        <w:rPr>
          <w:lang w:val="ru-RU"/>
        </w:rPr>
        <w:sectPr w:rsidR="003C6BDA" w:rsidRPr="0055449A" w:rsidSect="00202FD0">
          <w:pgSz w:w="11900" w:h="16840"/>
          <w:pgMar w:top="286" w:right="644" w:bottom="1440" w:left="993" w:header="720" w:footer="720" w:gutter="0"/>
          <w:cols w:space="720" w:equalWidth="0">
            <w:col w:w="10257" w:space="0"/>
          </w:cols>
          <w:docGrid w:linePitch="360"/>
        </w:sectPr>
      </w:pPr>
    </w:p>
    <w:p w:rsidR="003C6BDA" w:rsidRPr="0055449A" w:rsidRDefault="003C6BDA">
      <w:pPr>
        <w:autoSpaceDE w:val="0"/>
        <w:autoSpaceDN w:val="0"/>
        <w:spacing w:after="78" w:line="220" w:lineRule="exact"/>
        <w:rPr>
          <w:lang w:val="ru-RU"/>
        </w:rPr>
      </w:pPr>
    </w:p>
    <w:p w:rsidR="003C6BDA" w:rsidRPr="0055449A" w:rsidRDefault="0069252B">
      <w:pPr>
        <w:autoSpaceDE w:val="0"/>
        <w:autoSpaceDN w:val="0"/>
        <w:spacing w:after="0" w:line="230" w:lineRule="auto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C6BDA" w:rsidRPr="0055449A" w:rsidRDefault="0069252B">
      <w:pPr>
        <w:autoSpaceDE w:val="0"/>
        <w:autoSpaceDN w:val="0"/>
        <w:spacing w:before="346" w:after="0" w:line="230" w:lineRule="auto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C6BDA" w:rsidRPr="0055449A" w:rsidRDefault="0069252B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3C6BDA" w:rsidRPr="0055449A" w:rsidRDefault="0069252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3C6BDA" w:rsidRPr="0055449A" w:rsidRDefault="0069252B">
      <w:pPr>
        <w:autoSpaceDE w:val="0"/>
        <w:autoSpaceDN w:val="0"/>
        <w:spacing w:before="70" w:after="0" w:line="281" w:lineRule="auto"/>
        <w:ind w:right="864" w:firstLine="180"/>
        <w:rPr>
          <w:lang w:val="ru-RU"/>
        </w:rPr>
      </w:pPr>
      <w:r w:rsidRPr="0055449A">
        <w:rPr>
          <w:rFonts w:ascii="Times New Roman" w:eastAsia="Times New Roman" w:hAnsi="Times New Roman"/>
          <w:i/>
          <w:color w:val="000000"/>
          <w:sz w:val="24"/>
          <w:lang w:val="ru-RU"/>
        </w:rPr>
        <w:t>Личностные результаты</w:t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целенаправленной социально значимой деятельности;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3C6BDA" w:rsidRPr="0055449A" w:rsidRDefault="0069252B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Патриотическое воспитание 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3C6BDA" w:rsidRPr="0055449A" w:rsidRDefault="0069252B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Гражданское воспитание 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потребительстве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:rsidR="003C6BDA" w:rsidRPr="0055449A" w:rsidRDefault="0069252B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Ценности познавательной деятельности 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3C6BDA" w:rsidRPr="0055449A" w:rsidRDefault="0069252B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spellStart"/>
      <w:r w:rsidRPr="0055449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Смыслообразование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3C6BDA" w:rsidRPr="0055449A" w:rsidRDefault="0069252B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Духовно-нравственное воспитание 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3C6BDA" w:rsidRPr="0055449A" w:rsidRDefault="003C6BDA">
      <w:pPr>
        <w:rPr>
          <w:lang w:val="ru-RU"/>
        </w:rPr>
        <w:sectPr w:rsidR="003C6BDA" w:rsidRPr="0055449A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6BDA" w:rsidRPr="0055449A" w:rsidRDefault="003C6BDA">
      <w:pPr>
        <w:autoSpaceDE w:val="0"/>
        <w:autoSpaceDN w:val="0"/>
        <w:spacing w:after="66" w:line="220" w:lineRule="exact"/>
        <w:rPr>
          <w:lang w:val="ru-RU"/>
        </w:rPr>
      </w:pPr>
    </w:p>
    <w:p w:rsidR="003C6BDA" w:rsidRPr="0055449A" w:rsidRDefault="0069252B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ответственного отношения к собственным поступкам; 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3C6BDA" w:rsidRPr="0055449A" w:rsidRDefault="0069252B">
      <w:pPr>
        <w:autoSpaceDE w:val="0"/>
        <w:autoSpaceDN w:val="0"/>
        <w:spacing w:before="262" w:after="0" w:line="230" w:lineRule="auto"/>
        <w:rPr>
          <w:lang w:val="ru-RU"/>
        </w:rPr>
      </w:pPr>
      <w:proofErr w:type="spellStart"/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</w:t>
      </w:r>
      <w:proofErr w:type="spellEnd"/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результаты</w:t>
      </w:r>
    </w:p>
    <w:p w:rsidR="003C6BDA" w:rsidRPr="0055449A" w:rsidRDefault="0069252B">
      <w:pPr>
        <w:autoSpaceDE w:val="0"/>
        <w:autoSpaceDN w:val="0"/>
        <w:spacing w:before="166" w:after="0" w:line="286" w:lineRule="auto"/>
        <w:ind w:right="144" w:firstLine="180"/>
        <w:rPr>
          <w:lang w:val="ru-RU"/>
        </w:rPr>
      </w:pP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курса включают освоение обучающимися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3C6BDA" w:rsidRPr="0055449A" w:rsidRDefault="0069252B" w:rsidP="00E02A04">
      <w:pPr>
        <w:autoSpaceDE w:val="0"/>
        <w:autoSpaceDN w:val="0"/>
        <w:spacing w:after="0"/>
        <w:ind w:left="180" w:right="3888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Познавательные универсальные учебные действия </w:t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универсальные учебные действия включают: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144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определять понятия, создавать обобщения, устанавливать аналогии,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72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знаково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- символические / моделирование);</w:t>
      </w:r>
    </w:p>
    <w:p w:rsidR="003C6BDA" w:rsidRPr="0055449A" w:rsidRDefault="0069252B" w:rsidP="00E02A04">
      <w:pPr>
        <w:autoSpaceDE w:val="0"/>
        <w:autoSpaceDN w:val="0"/>
        <w:spacing w:after="0"/>
        <w:ind w:left="42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смысловое чтение;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432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:rsidR="003C6BDA" w:rsidRPr="0055449A" w:rsidRDefault="0069252B" w:rsidP="00E02A04">
      <w:pPr>
        <w:autoSpaceDE w:val="0"/>
        <w:autoSpaceDN w:val="0"/>
        <w:spacing w:after="0"/>
        <w:ind w:left="180" w:right="3600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Коммуникативные универсальные учебные действия </w:t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Коммуникативные универсальные учебные действия включают:</w:t>
      </w:r>
    </w:p>
    <w:p w:rsidR="003C6BDA" w:rsidRPr="0055449A" w:rsidRDefault="0069252B" w:rsidP="00E02A04">
      <w:pPr>
        <w:autoSpaceDE w:val="0"/>
        <w:autoSpaceDN w:val="0"/>
        <w:spacing w:after="0"/>
        <w:ind w:left="42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3C6BDA" w:rsidRPr="0055449A" w:rsidRDefault="0069252B" w:rsidP="00E02A04">
      <w:pPr>
        <w:autoSpaceDE w:val="0"/>
        <w:autoSpaceDN w:val="0"/>
        <w:spacing w:after="0"/>
        <w:ind w:left="42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864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3C6BDA" w:rsidRPr="0055449A" w:rsidRDefault="0069252B" w:rsidP="00E02A04">
      <w:pPr>
        <w:autoSpaceDE w:val="0"/>
        <w:autoSpaceDN w:val="0"/>
        <w:spacing w:after="0"/>
        <w:ind w:left="180" w:right="4176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Регулятивные универсальные учебные действия </w:t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Регулятивные универсальные учебные действия включают: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144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:rsidR="003C6BDA" w:rsidRPr="0055449A" w:rsidRDefault="003C6BDA" w:rsidP="00E02A04">
      <w:pPr>
        <w:rPr>
          <w:lang w:val="ru-RU"/>
        </w:rPr>
        <w:sectPr w:rsidR="003C6BDA" w:rsidRPr="0055449A">
          <w:pgSz w:w="11900" w:h="16840"/>
          <w:pgMar w:top="286" w:right="716" w:bottom="444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3C6BDA" w:rsidRPr="0055449A" w:rsidRDefault="003C6BDA" w:rsidP="00E02A04">
      <w:pPr>
        <w:autoSpaceDE w:val="0"/>
        <w:autoSpaceDN w:val="0"/>
        <w:spacing w:after="66"/>
        <w:rPr>
          <w:lang w:val="ru-RU"/>
        </w:rPr>
      </w:pPr>
    </w:p>
    <w:p w:rsidR="003C6BDA" w:rsidRPr="0055449A" w:rsidRDefault="0069252B" w:rsidP="00E02A04">
      <w:pPr>
        <w:autoSpaceDE w:val="0"/>
        <w:autoSpaceDN w:val="0"/>
        <w:spacing w:after="0"/>
        <w:ind w:left="42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познавательной деятельности (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целеполагание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3C6BDA" w:rsidRPr="0055449A" w:rsidRDefault="0069252B" w:rsidP="00E02A04">
      <w:pPr>
        <w:autoSpaceDE w:val="0"/>
        <w:autoSpaceDN w:val="0"/>
        <w:spacing w:after="0"/>
        <w:ind w:left="42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144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</w:t>
      </w:r>
      <w:proofErr w:type="gram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й(</w:t>
      </w:r>
      <w:proofErr w:type="gram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контроль и коррекция);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144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288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) деятельности.</w:t>
      </w:r>
    </w:p>
    <w:p w:rsidR="003C6BDA" w:rsidRPr="0055449A" w:rsidRDefault="0069252B" w:rsidP="00E02A04">
      <w:pPr>
        <w:autoSpaceDE w:val="0"/>
        <w:autoSpaceDN w:val="0"/>
        <w:spacing w:after="0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C6BDA" w:rsidRPr="0055449A" w:rsidRDefault="0069252B" w:rsidP="00E02A04">
      <w:pPr>
        <w:autoSpaceDE w:val="0"/>
        <w:autoSpaceDN w:val="0"/>
        <w:spacing w:after="0"/>
        <w:ind w:firstLine="18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3C6BDA" w:rsidRPr="0055449A" w:rsidRDefault="0069252B" w:rsidP="00E02A04">
      <w:pPr>
        <w:autoSpaceDE w:val="0"/>
        <w:autoSpaceDN w:val="0"/>
        <w:spacing w:after="0"/>
        <w:ind w:left="180" w:right="1008"/>
        <w:rPr>
          <w:lang w:val="ru-RU"/>
        </w:rPr>
      </w:pPr>
      <w:r w:rsidRPr="0055449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«Россия — наш общий дом»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Зачем изучать курс «Основы духовно-нравственной культуры народов России»?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576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гражданствообразующих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религий для формирования личности гражданина России;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576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72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3C6BDA" w:rsidRPr="0055449A" w:rsidRDefault="0069252B" w:rsidP="00E02A04">
      <w:pPr>
        <w:autoSpaceDE w:val="0"/>
        <w:autoSpaceDN w:val="0"/>
        <w:spacing w:after="0"/>
        <w:ind w:left="18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Наш дом — Россия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288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3C6BDA" w:rsidRPr="0055449A" w:rsidRDefault="0069252B" w:rsidP="00E02A04">
      <w:pPr>
        <w:autoSpaceDE w:val="0"/>
        <w:autoSpaceDN w:val="0"/>
        <w:spacing w:after="0"/>
        <w:ind w:left="420" w:right="864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3C6BDA" w:rsidRPr="0055449A" w:rsidRDefault="0069252B" w:rsidP="00E02A04">
      <w:pPr>
        <w:autoSpaceDE w:val="0"/>
        <w:autoSpaceDN w:val="0"/>
        <w:spacing w:after="0"/>
        <w:ind w:left="42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3C6BDA" w:rsidRPr="0055449A" w:rsidRDefault="0069252B" w:rsidP="00E02A04">
      <w:pPr>
        <w:autoSpaceDE w:val="0"/>
        <w:autoSpaceDN w:val="0"/>
        <w:spacing w:after="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Истоки родной культуры</w:t>
      </w:r>
    </w:p>
    <w:p w:rsidR="003C6BDA" w:rsidRPr="0055449A" w:rsidRDefault="0069252B" w:rsidP="00E02A04">
      <w:pPr>
        <w:autoSpaceDE w:val="0"/>
        <w:autoSpaceDN w:val="0"/>
        <w:spacing w:after="0"/>
        <w:ind w:left="24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сформированное представление о понятие «культура»;</w:t>
      </w:r>
    </w:p>
    <w:p w:rsidR="003C6BDA" w:rsidRPr="0055449A" w:rsidRDefault="0069252B" w:rsidP="00E02A04">
      <w:pPr>
        <w:autoSpaceDE w:val="0"/>
        <w:autoSpaceDN w:val="0"/>
        <w:spacing w:after="0"/>
        <w:ind w:left="240" w:right="432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:rsidR="003C6BDA" w:rsidRPr="0055449A" w:rsidRDefault="0069252B" w:rsidP="00E02A04">
      <w:pPr>
        <w:autoSpaceDE w:val="0"/>
        <w:autoSpaceDN w:val="0"/>
        <w:spacing w:after="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Духовная культура</w:t>
      </w:r>
    </w:p>
    <w:p w:rsidR="003C6BDA" w:rsidRPr="0055449A" w:rsidRDefault="0069252B" w:rsidP="00E02A04">
      <w:pPr>
        <w:autoSpaceDE w:val="0"/>
        <w:autoSpaceDN w:val="0"/>
        <w:spacing w:after="0"/>
        <w:ind w:left="24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:rsidR="003C6BDA" w:rsidRPr="0055449A" w:rsidRDefault="0069252B" w:rsidP="00E02A04">
      <w:pPr>
        <w:autoSpaceDE w:val="0"/>
        <w:autoSpaceDN w:val="0"/>
        <w:spacing w:after="0"/>
        <w:ind w:left="240" w:right="432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знать и давать определения терминам «мораль», «нравственность», «духовные ценности»</w:t>
      </w:r>
      <w:proofErr w:type="gram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духовность» на доступном для обучающихся уровне осмысления;</w:t>
      </w:r>
    </w:p>
    <w:p w:rsidR="003C6BDA" w:rsidRPr="0055449A" w:rsidRDefault="0069252B" w:rsidP="00E02A04">
      <w:pPr>
        <w:autoSpaceDE w:val="0"/>
        <w:autoSpaceDN w:val="0"/>
        <w:spacing w:after="0"/>
        <w:ind w:left="24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:rsidR="003C6BDA" w:rsidRPr="0055449A" w:rsidRDefault="0069252B" w:rsidP="00E02A04">
      <w:pPr>
        <w:autoSpaceDE w:val="0"/>
        <w:autoSpaceDN w:val="0"/>
        <w:spacing w:after="0"/>
        <w:ind w:left="240" w:right="432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культурных символов, нравственный и духовный смысл культурных артефактов;</w:t>
      </w:r>
    </w:p>
    <w:p w:rsidR="003C6BDA" w:rsidRPr="0055449A" w:rsidRDefault="0069252B" w:rsidP="00E02A04">
      <w:pPr>
        <w:autoSpaceDE w:val="0"/>
        <w:autoSpaceDN w:val="0"/>
        <w:spacing w:after="0"/>
        <w:ind w:left="24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знаки и символы, уметь соотносить их с культурными явлениями, с которыми они связаны.</w:t>
      </w:r>
    </w:p>
    <w:p w:rsidR="003C6BDA" w:rsidRPr="0055449A" w:rsidRDefault="003C6BDA" w:rsidP="000C45B8">
      <w:pPr>
        <w:rPr>
          <w:lang w:val="ru-RU"/>
        </w:rPr>
        <w:sectPr w:rsidR="003C6BDA" w:rsidRPr="0055449A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3C6BDA" w:rsidRPr="0055449A" w:rsidRDefault="003C6BDA" w:rsidP="000C45B8">
      <w:pPr>
        <w:autoSpaceDE w:val="0"/>
        <w:autoSpaceDN w:val="0"/>
        <w:spacing w:after="138"/>
        <w:rPr>
          <w:lang w:val="ru-RU"/>
        </w:rPr>
      </w:pPr>
    </w:p>
    <w:p w:rsidR="003C6BDA" w:rsidRPr="0055449A" w:rsidRDefault="0069252B" w:rsidP="000C45B8">
      <w:pPr>
        <w:autoSpaceDE w:val="0"/>
        <w:autoSpaceDN w:val="0"/>
        <w:spacing w:after="0"/>
        <w:ind w:left="240" w:right="576" w:hanging="24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Культура и религия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связь религии и морали;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понимать роль и значение духовных ценностей в религиях народов России;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характеризовать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государствообразующие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конфессии</w:t>
      </w:r>
      <w:proofErr w:type="spellEnd"/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и их картины мира.</w:t>
      </w:r>
    </w:p>
    <w:p w:rsidR="003C6BDA" w:rsidRPr="0055449A" w:rsidRDefault="0069252B" w:rsidP="000C45B8">
      <w:pPr>
        <w:autoSpaceDE w:val="0"/>
        <w:autoSpaceDN w:val="0"/>
        <w:spacing w:after="0"/>
        <w:ind w:left="240" w:hanging="240"/>
        <w:rPr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Многообразие культур России (практическое занятие)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выделять общее и единичное в культуре на основе предметных знаний о культуре своего народа;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 w:rsidRPr="0055449A">
        <w:rPr>
          <w:lang w:val="ru-RU"/>
        </w:rPr>
        <w:br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E02A04" w:rsidRDefault="0069252B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Семья — хранитель духовных ценностей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смысл термина «семья»;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 взаимосвязях между типом культуры и особенностями семейного быта </w:t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и отношений в семье;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значение термина «поколение» и его взаимосвязь с культурными особенностями </w:t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своего времени;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составить рассказ о своей семье в соответствии с культурно-историческими условиями </w:t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её существования;</w:t>
      </w:r>
      <w:r w:rsidRPr="0055449A">
        <w:rPr>
          <w:lang w:val="ru-RU"/>
        </w:rPr>
        <w:br/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такие понятия, как «счастливая семья», «семейное счастье»;</w:t>
      </w:r>
      <w:r w:rsidRPr="0055449A">
        <w:rPr>
          <w:lang w:val="ru-RU"/>
        </w:rPr>
        <w:tab/>
      </w:r>
      <w:r w:rsidRPr="0055449A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важность семьи как хранителя традиций и её воспитательную</w:t>
      </w:r>
      <w:r w:rsidR="00E02A0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роль;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Родина начинается с семьи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Знать и уметь объяснить понятие «Родина»;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Традиции семейного воспитания в России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семейных традициях и обосновывать их важность как ключевых элементах семейных отношений;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Образ семьи в культуре народов России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Знать и называть традиционные сказочные и фольклорные сюжеты о семье, семейных обязанностях;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уметь обосновывать своё понимание семейных ценностей, выраженных в фольклорных сюжетах;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Труд в истории семьи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семейное хозяйство и домашний труд;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Семья в современном мире (практическое занятие)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ab/>
        <w:t>—  Иметь сформированные представления о закономерностях развития семьи в культуре и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Тематический блок 3. «Духовно-нравственное богатство личности»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Духовный мир человека. Человек — творец культуры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Знать значение термина «творчество» в нескольких аспектах и понимать границы их применимости;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и доказывать важность морально- нравственных ограничений в </w:t>
      </w:r>
      <w:r w:rsidR="002D0091" w:rsidRPr="00E02A04">
        <w:rPr>
          <w:rFonts w:ascii="Times New Roman" w:eastAsia="Times New Roman" w:hAnsi="Times New Roman"/>
          <w:color w:val="000000"/>
          <w:sz w:val="24"/>
          <w:lang w:val="ru-RU"/>
        </w:rPr>
        <w:t>творчестве; — обосновывать</w:t>
      </w: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важность творчества как реализацию духовно-нравственных ценностей человека;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доказывать детерминированность творчества культурой своего этноса;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труда и творчества.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Личность и духовно-нравственные ценности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уметь объяснить значение и роль морали и нравственности в жизни </w:t>
      </w:r>
      <w:r w:rsidR="002D0091" w:rsidRPr="00E02A04">
        <w:rPr>
          <w:rFonts w:ascii="Times New Roman" w:eastAsia="Times New Roman" w:hAnsi="Times New Roman"/>
          <w:color w:val="000000"/>
          <w:sz w:val="24"/>
          <w:lang w:val="ru-RU"/>
        </w:rPr>
        <w:t>человека; — обосновывать</w:t>
      </w: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происхождение духовных ценностей, понимание идеалов добра и </w:t>
      </w:r>
      <w:r w:rsidR="002D0091" w:rsidRPr="00E02A04">
        <w:rPr>
          <w:rFonts w:ascii="Times New Roman" w:eastAsia="Times New Roman" w:hAnsi="Times New Roman"/>
          <w:color w:val="000000"/>
          <w:sz w:val="24"/>
          <w:lang w:val="ru-RU"/>
        </w:rPr>
        <w:t>зла; — понимать</w:t>
      </w: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 xml:space="preserve"> и уметь показывать на примерах значение таких ценностей, как «взаимопомощь»</w:t>
      </w:r>
      <w:proofErr w:type="gramStart"/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сострадание», «милосердие», «любовь», «дружба», «коллективизм», «патриотизм», «любовь к близким».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Единство страны — залог будущего России</w:t>
      </w:r>
    </w:p>
    <w:p w:rsidR="00E02A04" w:rsidRPr="00E02A04" w:rsidRDefault="00E02A04" w:rsidP="00E02A04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3C6BDA" w:rsidRPr="0055449A" w:rsidRDefault="00E02A04" w:rsidP="00E02A04">
      <w:pPr>
        <w:tabs>
          <w:tab w:val="left" w:pos="240"/>
        </w:tabs>
        <w:autoSpaceDE w:val="0"/>
        <w:autoSpaceDN w:val="0"/>
        <w:spacing w:after="0"/>
        <w:rPr>
          <w:lang w:val="ru-RU"/>
        </w:rPr>
        <w:sectPr w:rsidR="003C6BDA" w:rsidRPr="0055449A">
          <w:pgSz w:w="11900" w:h="16840"/>
          <w:pgMar w:top="358" w:right="728" w:bottom="408" w:left="846" w:header="720" w:footer="720" w:gutter="0"/>
          <w:cols w:space="720" w:equalWidth="0">
            <w:col w:w="10326" w:space="0"/>
          </w:cols>
          <w:docGrid w:linePitch="360"/>
        </w:sectPr>
      </w:pPr>
      <w:r w:rsidRPr="00E02A04">
        <w:rPr>
          <w:rFonts w:ascii="Times New Roman" w:eastAsia="Times New Roman" w:hAnsi="Times New Roman"/>
          <w:color w:val="000000"/>
          <w:sz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</w:t>
      </w:r>
      <w:r w:rsidR="002D009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2D0091" w:rsidRPr="002D0091" w:rsidRDefault="002D0091" w:rsidP="002D0091">
      <w:pPr>
        <w:jc w:val="center"/>
        <w:rPr>
          <w:lang w:val="ru-RU"/>
        </w:rPr>
      </w:pPr>
      <w:r w:rsidRPr="002D0091">
        <w:rPr>
          <w:rFonts w:ascii="Times New Roman" w:hAnsi="Times New Roman" w:cs="Times New Roman"/>
          <w:b/>
          <w:sz w:val="24"/>
          <w:szCs w:val="24"/>
          <w:lang w:val="ru-RU" w:eastAsia="ru-RU"/>
        </w:rPr>
        <w:lastRenderedPageBreak/>
        <w:t>ТЕМАТИЧЕСКОЕ ПЛАНИРОВАНИЕ</w:t>
      </w:r>
    </w:p>
    <w:tbl>
      <w:tblPr>
        <w:tblStyle w:val="-110"/>
        <w:tblW w:w="10207" w:type="dxa"/>
        <w:tblInd w:w="-34" w:type="dxa"/>
        <w:tblLayout w:type="fixed"/>
        <w:tblLook w:val="04A0"/>
      </w:tblPr>
      <w:tblGrid>
        <w:gridCol w:w="568"/>
        <w:gridCol w:w="1701"/>
        <w:gridCol w:w="142"/>
        <w:gridCol w:w="425"/>
        <w:gridCol w:w="142"/>
        <w:gridCol w:w="566"/>
        <w:gridCol w:w="142"/>
        <w:gridCol w:w="2268"/>
        <w:gridCol w:w="142"/>
        <w:gridCol w:w="1276"/>
        <w:gridCol w:w="142"/>
        <w:gridCol w:w="2551"/>
        <w:gridCol w:w="142"/>
      </w:tblGrid>
      <w:tr w:rsidR="0017003B" w:rsidRPr="009D3866" w:rsidTr="00746786">
        <w:trPr>
          <w:cnfStyle w:val="100000000000"/>
          <w:trHeight w:val="832"/>
        </w:trPr>
        <w:tc>
          <w:tcPr>
            <w:cnfStyle w:val="001000000000"/>
            <w:tcW w:w="568" w:type="dxa"/>
            <w:shd w:val="clear" w:color="auto" w:fill="FFFFFF" w:themeFill="background1"/>
            <w:hideMark/>
          </w:tcPr>
          <w:p w:rsidR="002D0091" w:rsidRPr="007D48EC" w:rsidRDefault="002D0091" w:rsidP="002B19E5">
            <w:pPr>
              <w:spacing w:line="216" w:lineRule="auto"/>
              <w:ind w:left="176" w:right="-57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2D0091" w:rsidRPr="007D48EC" w:rsidRDefault="002D0091" w:rsidP="002B19E5">
            <w:pPr>
              <w:spacing w:line="216" w:lineRule="auto"/>
              <w:ind w:left="284" w:right="-57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2D0091" w:rsidRPr="007D48EC" w:rsidRDefault="002D0091" w:rsidP="002B19E5">
            <w:pPr>
              <w:spacing w:line="216" w:lineRule="auto"/>
              <w:ind w:left="34" w:right="-57" w:hanging="109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D0091" w:rsidRPr="003E6959" w:rsidRDefault="002D0091" w:rsidP="002B19E5">
            <w:pPr>
              <w:spacing w:line="216" w:lineRule="auto"/>
              <w:ind w:right="-57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3E6959">
              <w:rPr>
                <w:rFonts w:ascii="Times New Roman" w:hAnsi="Times New Roman" w:cs="Times New Roman"/>
                <w:bCs w:val="0"/>
                <w:sz w:val="24"/>
                <w:szCs w:val="24"/>
              </w:rPr>
              <w:t>Дата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2D0091" w:rsidRDefault="002D0091" w:rsidP="002B19E5">
            <w:pPr>
              <w:spacing w:line="216" w:lineRule="auto"/>
              <w:ind w:right="-57"/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</w:p>
          <w:p w:rsidR="002D0091" w:rsidRPr="007D48EC" w:rsidRDefault="002D0091" w:rsidP="002B19E5">
            <w:pPr>
              <w:spacing w:line="216" w:lineRule="auto"/>
              <w:ind w:right="-57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2D0091" w:rsidRDefault="002D0091" w:rsidP="002B19E5">
            <w:pPr>
              <w:cnfStyle w:val="10000000000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3E6959">
              <w:rPr>
                <w:rFonts w:ascii="Times New Roman" w:hAnsi="Times New Roman" w:cs="Times New Roman"/>
                <w:bCs w:val="0"/>
                <w:sz w:val="24"/>
                <w:szCs w:val="24"/>
              </w:rPr>
              <w:t>Виды, формы контроля</w:t>
            </w:r>
          </w:p>
          <w:p w:rsidR="002D0091" w:rsidRPr="007D48EC" w:rsidRDefault="002D0091" w:rsidP="002B19E5">
            <w:pPr>
              <w:spacing w:line="216" w:lineRule="auto"/>
              <w:ind w:right="-57"/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D0091" w:rsidRPr="00EB5DBC" w:rsidRDefault="002D0091" w:rsidP="002B19E5">
            <w:pPr>
              <w:spacing w:line="216" w:lineRule="auto"/>
              <w:ind w:right="-57"/>
              <w:cnfStyle w:val="10000000000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EB5DBC">
              <w:rPr>
                <w:rFonts w:ascii="Times New Roman" w:hAnsi="Times New Roman" w:cs="Times New Roman"/>
                <w:bCs w:val="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D0091" w:rsidRPr="00B9534F" w:rsidTr="00746786">
        <w:tc>
          <w:tcPr>
            <w:cnfStyle w:val="001000000000"/>
            <w:tcW w:w="5954" w:type="dxa"/>
            <w:gridSpan w:val="8"/>
            <w:tcBorders>
              <w:right w:val="single" w:sz="4" w:space="0" w:color="auto"/>
            </w:tcBorders>
            <w:hideMark/>
          </w:tcPr>
          <w:p w:rsidR="002D0091" w:rsidRDefault="002D0091" w:rsidP="002B19E5">
            <w:pPr>
              <w:spacing w:line="216" w:lineRule="auto"/>
              <w:ind w:right="-57"/>
              <w:jc w:val="center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</w:pPr>
            <w:r w:rsidRPr="007D48EC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Раздел 1. В мире культуры (2 часа)</w:t>
            </w:r>
          </w:p>
          <w:p w:rsidR="002D0091" w:rsidRPr="007D48EC" w:rsidRDefault="002D0091" w:rsidP="002B19E5">
            <w:pPr>
              <w:spacing w:line="216" w:lineRule="auto"/>
              <w:ind w:right="-57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2D0091" w:rsidRDefault="002D0091" w:rsidP="002B19E5">
            <w:pPr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D0091" w:rsidRPr="007D48EC" w:rsidRDefault="002D0091" w:rsidP="002B19E5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Default="002D0091" w:rsidP="002B19E5">
            <w:pPr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D0091" w:rsidRPr="007D48EC" w:rsidRDefault="002D0091" w:rsidP="002B19E5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03B" w:rsidRPr="00B9534F" w:rsidTr="00746786"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1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 w:firstLine="142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Величие многонациональной</w:t>
            </w:r>
          </w:p>
          <w:p w:rsidR="002D0091" w:rsidRPr="009B2F93" w:rsidRDefault="002D0091" w:rsidP="002B19E5">
            <w:pPr>
              <w:spacing w:line="216" w:lineRule="auto"/>
              <w:ind w:left="33" w:right="-57" w:firstLine="142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российской культуры.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беседа, 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пословицы и поговорки на темы: «Честность», «Доброта», «Справедливость»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https://resh.edu.ru/special-course/1/1</w:t>
              </w:r>
            </w:hyperlink>
          </w:p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17003B" w:rsidRPr="00B9534F" w:rsidTr="00746786">
        <w:trPr>
          <w:trHeight w:val="976"/>
        </w:trPr>
        <w:tc>
          <w:tcPr>
            <w:cnfStyle w:val="001000000000"/>
            <w:tcW w:w="568" w:type="dxa"/>
          </w:tcPr>
          <w:p w:rsidR="002D0091" w:rsidRPr="009D3866" w:rsidRDefault="002D0091" w:rsidP="002B19E5">
            <w:pPr>
              <w:spacing w:line="216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1" w:type="dxa"/>
          </w:tcPr>
          <w:p w:rsidR="002D0091" w:rsidRPr="009B2F93" w:rsidRDefault="002D0091" w:rsidP="002B19E5">
            <w:pPr>
              <w:spacing w:line="216" w:lineRule="auto"/>
              <w:ind w:left="33" w:right="-57" w:firstLine="142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Человек-творец и носитель культуры.</w:t>
            </w:r>
          </w:p>
        </w:tc>
        <w:tc>
          <w:tcPr>
            <w:tcW w:w="567" w:type="dxa"/>
            <w:gridSpan w:val="2"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left="284"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текста, конструирование схем, диалог,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беседа, работа в парах. Подготовить сообщение об одном из героев былин, сказаний, легенд, эпоса народов России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http://www.gumer.info/bogoslov</w:t>
              </w:r>
            </w:hyperlink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F348D5">
              <w:rPr>
                <w:rFonts w:ascii="Times New Roman" w:hAnsi="Times New Roman" w:cs="Times New Roman"/>
                <w:sz w:val="24"/>
                <w:szCs w:val="24"/>
              </w:rPr>
              <w:t xml:space="preserve"> – электронная библиотека</w:t>
            </w:r>
          </w:p>
        </w:tc>
      </w:tr>
      <w:tr w:rsidR="002D0091" w:rsidRPr="00B9534F" w:rsidTr="00746786">
        <w:trPr>
          <w:trHeight w:val="268"/>
        </w:trPr>
        <w:tc>
          <w:tcPr>
            <w:cnfStyle w:val="001000000000"/>
            <w:tcW w:w="7372" w:type="dxa"/>
            <w:gridSpan w:val="10"/>
            <w:tcBorders>
              <w:right w:val="single" w:sz="4" w:space="0" w:color="auto"/>
            </w:tcBorders>
            <w:hideMark/>
          </w:tcPr>
          <w:p w:rsidR="002D0091" w:rsidRDefault="002D0091" w:rsidP="002B19E5">
            <w:pPr>
              <w:spacing w:line="216" w:lineRule="auto"/>
              <w:ind w:left="28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Нравственные ценности российского народа (7 часов)</w:t>
            </w:r>
          </w:p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03B" w:rsidRPr="00B9534F" w:rsidTr="00746786"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01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«Береги землю родимую, как мать любимую»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left="284"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Объяснение, комментированн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чтение текста,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https://resh.edu.ru/special-course/1/1</w:t>
              </w:r>
            </w:hyperlink>
          </w:p>
          <w:p w:rsidR="002D0091" w:rsidRDefault="002D0091" w:rsidP="002B19E5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91" w:rsidRDefault="00E04802" w:rsidP="002B19E5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D0091" w:rsidRDefault="002D0091" w:rsidP="002B19E5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509F0">
              <w:rPr>
                <w:rFonts w:ascii="Times New Roman" w:hAnsi="Times New Roman" w:cs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03B" w:rsidRPr="00B9534F" w:rsidTr="00746786">
        <w:trPr>
          <w:trHeight w:val="639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01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Жизнь ратными подвигами полна.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Комментирование чтение текста, беседа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17003B" w:rsidRPr="00B9534F" w:rsidTr="00746786">
        <w:trPr>
          <w:trHeight w:val="708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01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труде - красота человека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Работа в парах, чтение и анализ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Объяснить значение пословиц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17003B" w:rsidRPr="00B9534F" w:rsidTr="00746786">
        <w:trPr>
          <w:trHeight w:val="778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01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«Плод добрых трудов славен»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беседа</w:t>
            </w:r>
            <w:proofErr w:type="gramStart"/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одобрать пословицы и поговорки народов России о труде.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17003B" w:rsidRPr="00B9534F" w:rsidTr="00746786"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01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Люди труда.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17003B" w:rsidRPr="00B9534F" w:rsidTr="00746786"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701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Бережное отношение к природе.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Работа в группах, комментированное чтение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Default="002D0091" w:rsidP="002B19E5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17003B" w:rsidRPr="00B9534F" w:rsidTr="00746786">
        <w:trPr>
          <w:trHeight w:val="1739"/>
        </w:trPr>
        <w:tc>
          <w:tcPr>
            <w:cnfStyle w:val="001000000000"/>
            <w:tcW w:w="568" w:type="dxa"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01" w:type="dxa"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Семья-хранитель духовных ценностей.</w:t>
            </w:r>
          </w:p>
        </w:tc>
        <w:tc>
          <w:tcPr>
            <w:tcW w:w="567" w:type="dxa"/>
            <w:gridSpan w:val="2"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работа в парах,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примеры произведений своего народа о нравственных качествах человека;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Default="002D0091" w:rsidP="002B19E5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  <w:p w:rsidR="002D0091" w:rsidRDefault="002D0091" w:rsidP="002B19E5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91" w:rsidRDefault="002D0091" w:rsidP="002B19E5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2D0091" w:rsidRPr="00B9534F" w:rsidTr="00746786">
        <w:trPr>
          <w:trHeight w:val="279"/>
        </w:trPr>
        <w:tc>
          <w:tcPr>
            <w:cnfStyle w:val="001000000000"/>
            <w:tcW w:w="5954" w:type="dxa"/>
            <w:gridSpan w:val="8"/>
            <w:tcBorders>
              <w:right w:val="single" w:sz="4" w:space="0" w:color="auto"/>
            </w:tcBorders>
            <w:hideMark/>
          </w:tcPr>
          <w:p w:rsidR="002D0091" w:rsidRDefault="002D0091" w:rsidP="002B19E5">
            <w:pPr>
              <w:spacing w:line="216" w:lineRule="auto"/>
              <w:ind w:left="34" w:right="-57"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Религия и культура (5 часов)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2D0091" w:rsidRDefault="002D0091" w:rsidP="002B19E5">
            <w:pPr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Default="002D0091" w:rsidP="002B19E5">
            <w:pPr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091" w:rsidRPr="00B9534F" w:rsidTr="00746786">
        <w:trPr>
          <w:gridAfter w:val="1"/>
          <w:wAfter w:w="142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843" w:type="dxa"/>
            <w:gridSpan w:val="2"/>
            <w:hideMark/>
          </w:tcPr>
          <w:p w:rsidR="002D0091" w:rsidRPr="009B2F93" w:rsidRDefault="002D0091" w:rsidP="002B19E5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религии в развитии культуры.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Беседа,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Вспомнить произведения о справедливости, милосердии, терпимости, зависти, честности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D0091" w:rsidRPr="00E43153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43153">
              <w:rPr>
                <w:rFonts w:ascii="Times New Roman" w:hAnsi="Times New Roman" w:cs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</w:tc>
      </w:tr>
      <w:tr w:rsidR="002D0091" w:rsidRPr="00B9534F" w:rsidTr="00746786">
        <w:trPr>
          <w:gridAfter w:val="1"/>
          <w:wAfter w:w="142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843" w:type="dxa"/>
            <w:gridSpan w:val="2"/>
            <w:hideMark/>
          </w:tcPr>
          <w:p w:rsidR="002D0091" w:rsidRPr="009B2F93" w:rsidRDefault="002D0091" w:rsidP="002B19E5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Культурное наследие христианской Руси.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 текста,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сообщение-презентацию о царь-колоколе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http://www.tvspas.ru</w:t>
              </w:r>
            </w:hyperlink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C035A">
              <w:rPr>
                <w:rFonts w:ascii="Times New Roman" w:hAnsi="Times New Roman" w:cs="Times New Roman"/>
                <w:sz w:val="24"/>
                <w:szCs w:val="24"/>
              </w:rPr>
              <w:t xml:space="preserve"> – православный </w:t>
            </w:r>
            <w:proofErr w:type="spellStart"/>
            <w:r w:rsidRPr="009C035A">
              <w:rPr>
                <w:rFonts w:ascii="Times New Roman" w:hAnsi="Times New Roman" w:cs="Times New Roman"/>
                <w:sz w:val="24"/>
                <w:szCs w:val="24"/>
              </w:rPr>
              <w:t>медиа-портал</w:t>
            </w:r>
            <w:proofErr w:type="spellEnd"/>
          </w:p>
        </w:tc>
      </w:tr>
      <w:tr w:rsidR="002D0091" w:rsidRPr="00B9534F" w:rsidTr="00746786">
        <w:trPr>
          <w:gridAfter w:val="1"/>
          <w:wAfter w:w="142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843" w:type="dxa"/>
            <w:gridSpan w:val="2"/>
            <w:hideMark/>
          </w:tcPr>
          <w:p w:rsidR="002D0091" w:rsidRPr="009B2F93" w:rsidRDefault="002D0091" w:rsidP="002B19E5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ислама.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просмотр видеофильма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Default="002D0091" w:rsidP="002B19E5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www.islamica.ru</w:t>
              </w:r>
            </w:hyperlink>
          </w:p>
          <w:p w:rsidR="002D0091" w:rsidRPr="009C035A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C035A">
              <w:rPr>
                <w:rFonts w:ascii="Times New Roman" w:hAnsi="Times New Roman" w:cs="Times New Roman"/>
                <w:sz w:val="24"/>
                <w:szCs w:val="24"/>
              </w:rPr>
              <w:t xml:space="preserve"> – сайт центра исламских исследований</w:t>
            </w:r>
          </w:p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www.muslimheritage.com</w:t>
              </w:r>
            </w:hyperlink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C035A">
              <w:rPr>
                <w:rFonts w:ascii="Times New Roman" w:hAnsi="Times New Roman" w:cs="Times New Roman"/>
                <w:sz w:val="24"/>
                <w:szCs w:val="24"/>
              </w:rPr>
              <w:t xml:space="preserve"> – сайт об исламской культуре</w:t>
            </w:r>
          </w:p>
        </w:tc>
      </w:tr>
      <w:tr w:rsidR="002D0091" w:rsidRPr="00B9534F" w:rsidTr="00746786">
        <w:trPr>
          <w:gridAfter w:val="1"/>
          <w:wAfter w:w="142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843" w:type="dxa"/>
            <w:gridSpan w:val="2"/>
            <w:hideMark/>
          </w:tcPr>
          <w:p w:rsidR="002D0091" w:rsidRPr="009B2F93" w:rsidRDefault="002D0091" w:rsidP="002B19E5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Иудаизм и культура.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Игра-экскурсия, работа с картой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B1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E5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 (</w:t>
            </w:r>
            <w:proofErr w:type="spellStart"/>
            <w:r w:rsidRPr="009E2E52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  <w:proofErr w:type="spellEnd"/>
            <w:r w:rsidRPr="009E2E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 //</w:t>
            </w:r>
          </w:p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2" w:history="1">
              <w:r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www.istorya.ru</w:t>
              </w:r>
            </w:hyperlink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История стран и цивилизаций                                                </w:t>
            </w:r>
          </w:p>
        </w:tc>
      </w:tr>
      <w:tr w:rsidR="002D0091" w:rsidRPr="00B9534F" w:rsidTr="00746786">
        <w:trPr>
          <w:gridAfter w:val="1"/>
          <w:wAfter w:w="142" w:type="dxa"/>
        </w:trPr>
        <w:tc>
          <w:tcPr>
            <w:cnfStyle w:val="001000000000"/>
            <w:tcW w:w="568" w:type="dxa"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43" w:type="dxa"/>
            <w:gridSpan w:val="2"/>
          </w:tcPr>
          <w:p w:rsidR="002D0091" w:rsidRPr="009B2F93" w:rsidRDefault="002D0091" w:rsidP="002B19E5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Культурные традиции буддизма.</w:t>
            </w:r>
          </w:p>
        </w:tc>
        <w:tc>
          <w:tcPr>
            <w:tcW w:w="567" w:type="dxa"/>
            <w:gridSpan w:val="2"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Работа с картой, беседа, анализ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 // </w:t>
            </w:r>
            <w:hyperlink r:id="rId23" w:history="1">
              <w:r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www.istorya.ru</w:t>
              </w:r>
            </w:hyperlink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История стран и цивилизаций                                                </w:t>
            </w:r>
          </w:p>
        </w:tc>
      </w:tr>
      <w:tr w:rsidR="002D0091" w:rsidRPr="00B9534F" w:rsidTr="00746786">
        <w:trPr>
          <w:trHeight w:val="210"/>
        </w:trPr>
        <w:tc>
          <w:tcPr>
            <w:cnfStyle w:val="001000000000"/>
            <w:tcW w:w="3544" w:type="dxa"/>
            <w:gridSpan w:val="6"/>
            <w:tcBorders>
              <w:right w:val="single" w:sz="4" w:space="0" w:color="auto"/>
            </w:tcBorders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Раздел 4. Как сохранить духовные ценности (2 часа)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7003B" w:rsidRPr="00B9534F" w:rsidTr="00746786"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01" w:type="dxa"/>
            <w:hideMark/>
          </w:tcPr>
          <w:p w:rsidR="002D0091" w:rsidRPr="009B2F93" w:rsidRDefault="002D0091" w:rsidP="002B19E5">
            <w:pPr>
              <w:spacing w:line="216" w:lineRule="auto"/>
              <w:ind w:right="-57" w:firstLine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Забота государства о сохранении духовных ценностей.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беседа Сообщение-презентация о храмах, мечетях, синагогах нашей области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C53610">
              <w:rPr>
                <w:rFonts w:ascii="Times New Roman" w:hAnsi="Times New Roman" w:cs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</w:tc>
      </w:tr>
      <w:tr w:rsidR="0017003B" w:rsidRPr="00B9534F" w:rsidTr="00746786">
        <w:tc>
          <w:tcPr>
            <w:cnfStyle w:val="001000000000"/>
            <w:tcW w:w="568" w:type="dxa"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701" w:type="dxa"/>
          </w:tcPr>
          <w:p w:rsidR="002D0091" w:rsidRPr="009B2F93" w:rsidRDefault="002D0091" w:rsidP="002B19E5">
            <w:pPr>
              <w:spacing w:line="216" w:lineRule="auto"/>
              <w:ind w:right="-57" w:firstLine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Хранить </w:t>
            </w: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память предков</w:t>
            </w:r>
          </w:p>
        </w:tc>
        <w:tc>
          <w:tcPr>
            <w:tcW w:w="567" w:type="dxa"/>
            <w:gridSpan w:val="2"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E03935" w:rsidRDefault="002D0091" w:rsidP="002B19E5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531919" w:rsidRDefault="002D0091" w:rsidP="002B19E5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Диалог, анализ, </w:t>
            </w:r>
            <w:r w:rsidRPr="005319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комментированное чтение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</w:p>
          <w:p w:rsidR="002D0091" w:rsidRDefault="002D0091" w:rsidP="002B19E5">
            <w:pPr>
              <w:cnfStyle w:val="0000000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опрос; Практическая работа;</w:t>
            </w:r>
          </w:p>
          <w:p w:rsidR="002D0091" w:rsidRPr="00531919" w:rsidRDefault="002D0091" w:rsidP="002B19E5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D0091" w:rsidRPr="00E03935" w:rsidRDefault="002D0091" w:rsidP="002B19E5">
            <w:pPr>
              <w:spacing w:line="216" w:lineRule="auto"/>
              <w:ind w:right="-57"/>
              <w:jc w:val="both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Коллекция: мировая художественная культура        </w:t>
            </w:r>
          </w:p>
        </w:tc>
      </w:tr>
      <w:tr w:rsidR="002D0091" w:rsidRPr="00B9534F" w:rsidTr="00746786">
        <w:trPr>
          <w:trHeight w:val="135"/>
        </w:trPr>
        <w:tc>
          <w:tcPr>
            <w:cnfStyle w:val="001000000000"/>
            <w:tcW w:w="3544" w:type="dxa"/>
            <w:gridSpan w:val="6"/>
            <w:tcBorders>
              <w:right w:val="single" w:sz="4" w:space="0" w:color="auto"/>
            </w:tcBorders>
            <w:hideMark/>
          </w:tcPr>
          <w:p w:rsidR="002D0091" w:rsidRDefault="002D0091" w:rsidP="002B19E5">
            <w:pPr>
              <w:spacing w:line="21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5. Твой духовный мир (1 час)</w:t>
            </w:r>
          </w:p>
          <w:p w:rsidR="002D0091" w:rsidRPr="00E03935" w:rsidRDefault="002D0091" w:rsidP="002B19E5">
            <w:pPr>
              <w:spacing w:line="21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Pr="00E03935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03935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Pr="00E03935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7003B" w:rsidRPr="00B9534F" w:rsidTr="00746786">
        <w:tc>
          <w:tcPr>
            <w:cnfStyle w:val="001000000000"/>
            <w:tcW w:w="568" w:type="dxa"/>
            <w:hideMark/>
          </w:tcPr>
          <w:p w:rsidR="002D0091" w:rsidRPr="009D3866" w:rsidRDefault="002D0091" w:rsidP="0017003B">
            <w:pPr>
              <w:spacing w:line="216" w:lineRule="auto"/>
              <w:ind w:left="36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hideMark/>
          </w:tcPr>
          <w:p w:rsidR="002D0091" w:rsidRPr="009B2F93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Твой духовный мир.</w:t>
            </w:r>
          </w:p>
        </w:tc>
        <w:tc>
          <w:tcPr>
            <w:tcW w:w="567" w:type="dxa"/>
            <w:gridSpan w:val="2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Работа в группах, диалог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и исследовательская деятельность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D0091" w:rsidRPr="00E73BCF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D0091" w:rsidRDefault="002D0091" w:rsidP="002B19E5">
            <w:pPr>
              <w:cnfStyle w:val="0000000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опрос; Практическая работа;</w:t>
            </w:r>
          </w:p>
          <w:p w:rsidR="002D0091" w:rsidRDefault="002D0091" w:rsidP="002B19E5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</w:tr>
    </w:tbl>
    <w:p w:rsidR="002D0091" w:rsidRPr="002D0091" w:rsidRDefault="002D0091" w:rsidP="002D0091">
      <w:pPr>
        <w:rPr>
          <w:lang w:val="ru-RU" w:eastAsia="ru-RU"/>
        </w:rPr>
      </w:pPr>
    </w:p>
    <w:p w:rsidR="002D0091" w:rsidRPr="005E3233" w:rsidRDefault="002D0091" w:rsidP="002D009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ПОУРОЧНОЕ </w:t>
      </w:r>
      <w:r w:rsidRPr="005E3233">
        <w:rPr>
          <w:rFonts w:ascii="Times New Roman" w:hAnsi="Times New Roman" w:cs="Times New Roman"/>
          <w:b/>
          <w:sz w:val="24"/>
          <w:szCs w:val="24"/>
          <w:lang w:eastAsia="ru-RU"/>
        </w:rPr>
        <w:t>ПЛАНИРОВАНИЕ</w:t>
      </w:r>
    </w:p>
    <w:tbl>
      <w:tblPr>
        <w:tblStyle w:val="-110"/>
        <w:tblW w:w="10213" w:type="dxa"/>
        <w:tblInd w:w="-34" w:type="dxa"/>
        <w:tblLayout w:type="fixed"/>
        <w:tblLook w:val="04A0"/>
      </w:tblPr>
      <w:tblGrid>
        <w:gridCol w:w="568"/>
        <w:gridCol w:w="2126"/>
        <w:gridCol w:w="709"/>
        <w:gridCol w:w="1134"/>
        <w:gridCol w:w="2693"/>
        <w:gridCol w:w="1701"/>
        <w:gridCol w:w="1275"/>
        <w:gridCol w:w="7"/>
      </w:tblGrid>
      <w:tr w:rsidR="0017003B" w:rsidRPr="009D3866" w:rsidTr="00664F41">
        <w:trPr>
          <w:gridAfter w:val="1"/>
          <w:cnfStyle w:val="100000000000"/>
          <w:wAfter w:w="7" w:type="dxa"/>
          <w:trHeight w:val="832"/>
        </w:trPr>
        <w:tc>
          <w:tcPr>
            <w:cnfStyle w:val="001000000000"/>
            <w:tcW w:w="568" w:type="dxa"/>
            <w:shd w:val="clear" w:color="auto" w:fill="FFFFFF" w:themeFill="background1"/>
            <w:hideMark/>
          </w:tcPr>
          <w:p w:rsidR="002D0091" w:rsidRPr="007D48EC" w:rsidRDefault="002D0091" w:rsidP="002B19E5">
            <w:pPr>
              <w:spacing w:line="216" w:lineRule="auto"/>
              <w:ind w:left="176" w:right="-57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D0091" w:rsidRPr="007D48EC" w:rsidRDefault="002D0091" w:rsidP="002B19E5">
            <w:pPr>
              <w:spacing w:line="216" w:lineRule="auto"/>
              <w:ind w:left="284" w:right="-57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Дата урока</w:t>
            </w:r>
          </w:p>
        </w:tc>
        <w:tc>
          <w:tcPr>
            <w:tcW w:w="709" w:type="dxa"/>
            <w:shd w:val="clear" w:color="auto" w:fill="FFFFFF" w:themeFill="background1"/>
            <w:hideMark/>
          </w:tcPr>
          <w:p w:rsidR="002D0091" w:rsidRPr="007D48EC" w:rsidRDefault="002D0091" w:rsidP="002B19E5">
            <w:pPr>
              <w:spacing w:line="216" w:lineRule="auto"/>
              <w:ind w:left="34" w:right="-57" w:hanging="109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D0091" w:rsidRPr="007D48EC" w:rsidRDefault="002D0091" w:rsidP="002B19E5">
            <w:pPr>
              <w:spacing w:line="216" w:lineRule="auto"/>
              <w:ind w:right="-57"/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D0091" w:rsidRDefault="002D0091" w:rsidP="002B19E5">
            <w:pPr>
              <w:spacing w:line="216" w:lineRule="auto"/>
              <w:ind w:right="-57"/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</w:t>
            </w:r>
          </w:p>
          <w:p w:rsidR="002D0091" w:rsidRPr="007D48EC" w:rsidRDefault="002D0091" w:rsidP="002B19E5">
            <w:pPr>
              <w:spacing w:line="216" w:lineRule="auto"/>
              <w:ind w:right="-57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D0091" w:rsidRPr="00EB5DBC" w:rsidRDefault="002D0091" w:rsidP="002B19E5">
            <w:pPr>
              <w:spacing w:line="216" w:lineRule="auto"/>
              <w:ind w:right="-57"/>
              <w:cnfStyle w:val="10000000000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EB5DBC">
              <w:rPr>
                <w:rFonts w:ascii="Times New Roman" w:hAnsi="Times New Roman" w:cs="Times New Roman"/>
                <w:bCs w:val="0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2D0091" w:rsidRPr="007D48EC" w:rsidRDefault="002D0091" w:rsidP="002B19E5">
            <w:pPr>
              <w:spacing w:line="216" w:lineRule="auto"/>
              <w:ind w:left="284" w:right="-57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Д/З</w:t>
            </w:r>
          </w:p>
        </w:tc>
      </w:tr>
      <w:tr w:rsidR="002D0091" w:rsidRPr="00B9534F" w:rsidTr="0017003B">
        <w:tc>
          <w:tcPr>
            <w:cnfStyle w:val="001000000000"/>
            <w:tcW w:w="7230" w:type="dxa"/>
            <w:gridSpan w:val="5"/>
            <w:tcBorders>
              <w:right w:val="single" w:sz="4" w:space="0" w:color="auto"/>
            </w:tcBorders>
            <w:hideMark/>
          </w:tcPr>
          <w:p w:rsidR="002D0091" w:rsidRDefault="002D0091" w:rsidP="002B19E5">
            <w:pPr>
              <w:spacing w:line="216" w:lineRule="auto"/>
              <w:ind w:right="-57"/>
              <w:jc w:val="center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</w:pPr>
            <w:r w:rsidRPr="007D48EC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Раздел 1. В мире культуры (2 часа)</w:t>
            </w:r>
          </w:p>
          <w:p w:rsidR="002D0091" w:rsidRPr="007D48EC" w:rsidRDefault="002D0091" w:rsidP="002B19E5">
            <w:pPr>
              <w:spacing w:line="216" w:lineRule="auto"/>
              <w:ind w:right="-57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gridSpan w:val="3"/>
            <w:tcBorders>
              <w:left w:val="single" w:sz="4" w:space="0" w:color="auto"/>
            </w:tcBorders>
          </w:tcPr>
          <w:p w:rsidR="002D0091" w:rsidRDefault="002D0091" w:rsidP="002B19E5">
            <w:pPr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D0091" w:rsidRPr="007D48EC" w:rsidRDefault="002D0091" w:rsidP="002B19E5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091" w:rsidRPr="009D3866" w:rsidTr="00664F41">
        <w:trPr>
          <w:gridAfter w:val="1"/>
          <w:wAfter w:w="7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 w:firstLine="142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Величие многонациональной</w:t>
            </w:r>
          </w:p>
          <w:p w:rsidR="002D0091" w:rsidRPr="009B2F93" w:rsidRDefault="002D0091" w:rsidP="002B19E5">
            <w:pPr>
              <w:spacing w:line="216" w:lineRule="auto"/>
              <w:ind w:left="33" w:right="-57" w:firstLine="142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российской культуры.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AD582C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64F41">
              <w:rPr>
                <w:rFonts w:ascii="Times New Roman" w:hAnsi="Times New Roman" w:cs="Times New Roman"/>
                <w:sz w:val="24"/>
                <w:szCs w:val="24"/>
              </w:rPr>
              <w:t>.09.22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беседа, 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пословицы и поговорки на темы: «Честность», «Доброта», «Справедливость»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https://resh.edu.ru/special-course/1/1</w:t>
              </w:r>
            </w:hyperlink>
          </w:p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right="-57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С.7-11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0091" w:rsidRPr="009D3866" w:rsidRDefault="002D0091" w:rsidP="002B19E5">
            <w:pPr>
              <w:spacing w:line="216" w:lineRule="auto"/>
              <w:ind w:right="-57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Задание с.17 - </w:t>
            </w:r>
          </w:p>
        </w:tc>
      </w:tr>
      <w:tr w:rsidR="002D0091" w:rsidRPr="009D3866" w:rsidTr="00664F41">
        <w:trPr>
          <w:gridAfter w:val="1"/>
          <w:wAfter w:w="7" w:type="dxa"/>
          <w:trHeight w:val="976"/>
        </w:trPr>
        <w:tc>
          <w:tcPr>
            <w:cnfStyle w:val="001000000000"/>
            <w:tcW w:w="568" w:type="dxa"/>
          </w:tcPr>
          <w:p w:rsidR="002D0091" w:rsidRPr="009D3866" w:rsidRDefault="002D0091" w:rsidP="002B19E5">
            <w:pPr>
              <w:spacing w:line="216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6" w:type="dxa"/>
          </w:tcPr>
          <w:p w:rsidR="002D0091" w:rsidRPr="009B2F93" w:rsidRDefault="002D0091" w:rsidP="002B19E5">
            <w:pPr>
              <w:spacing w:line="216" w:lineRule="auto"/>
              <w:ind w:left="33" w:right="-57" w:firstLine="142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Человек-творец и носитель культуры.</w:t>
            </w:r>
          </w:p>
        </w:tc>
        <w:tc>
          <w:tcPr>
            <w:tcW w:w="709" w:type="dxa"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left="284"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91" w:rsidRPr="009D3866" w:rsidRDefault="00664F4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текста, конструирование схем, диалог,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беседа, работа в парах. Подготовить сообщение об одном из героев былин, сказаний, легенд, эпоса народов России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Pr="009E2E52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2D0091" w:rsidRPr="009E2E5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Российская электронная школа (</w:t>
              </w:r>
              <w:proofErr w:type="spellStart"/>
              <w:r w:rsidR="002D0091" w:rsidRPr="009E2E5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resh.edu.ru</w:t>
              </w:r>
              <w:proofErr w:type="spellEnd"/>
              <w:r w:rsidR="002D0091" w:rsidRPr="009E2E5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)</w:t>
              </w:r>
            </w:hyperlink>
          </w:p>
        </w:tc>
        <w:tc>
          <w:tcPr>
            <w:tcW w:w="1275" w:type="dxa"/>
          </w:tcPr>
          <w:p w:rsidR="002D0091" w:rsidRPr="009D3866" w:rsidRDefault="002D0091" w:rsidP="002B19E5">
            <w:pPr>
              <w:spacing w:line="216" w:lineRule="auto"/>
              <w:ind w:left="3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С.12-17</w:t>
            </w:r>
          </w:p>
          <w:p w:rsidR="002D0091" w:rsidRPr="009D3866" w:rsidRDefault="002D0091" w:rsidP="002B19E5">
            <w:pPr>
              <w:spacing w:line="216" w:lineRule="auto"/>
              <w:ind w:left="3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Задание с.23 - </w:t>
            </w:r>
          </w:p>
        </w:tc>
      </w:tr>
      <w:tr w:rsidR="002D0091" w:rsidRPr="00B9534F" w:rsidTr="0017003B">
        <w:trPr>
          <w:trHeight w:val="268"/>
        </w:trPr>
        <w:tc>
          <w:tcPr>
            <w:cnfStyle w:val="001000000000"/>
            <w:tcW w:w="7230" w:type="dxa"/>
            <w:gridSpan w:val="5"/>
            <w:tcBorders>
              <w:right w:val="single" w:sz="4" w:space="0" w:color="auto"/>
            </w:tcBorders>
            <w:hideMark/>
          </w:tcPr>
          <w:p w:rsidR="002D0091" w:rsidRDefault="002D0091" w:rsidP="002B19E5">
            <w:pPr>
              <w:spacing w:line="216" w:lineRule="auto"/>
              <w:ind w:left="28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Нравственные ценности российского народа (7 часов)</w:t>
            </w:r>
          </w:p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gridSpan w:val="3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091" w:rsidRPr="009D3866" w:rsidTr="00664F41">
        <w:trPr>
          <w:gridAfter w:val="1"/>
          <w:wAfter w:w="7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«Береги землю родимую, как мать любимую»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left="284"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41" w:rsidRDefault="00664F41" w:rsidP="00664F41">
            <w:pPr>
              <w:spacing w:line="216" w:lineRule="auto"/>
              <w:ind w:left="284"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91" w:rsidRPr="009D3866" w:rsidRDefault="00664F41" w:rsidP="00664F41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Объяснение, комментированн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чтение текста,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Default="00E04802" w:rsidP="002B19E5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D0091" w:rsidRDefault="002D0091" w:rsidP="002B19E5">
            <w:p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509F0">
              <w:rPr>
                <w:rFonts w:ascii="Times New Roman" w:hAnsi="Times New Roman" w:cs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С.19-24</w:t>
            </w:r>
          </w:p>
          <w:p w:rsidR="002D0091" w:rsidRPr="009D3866" w:rsidRDefault="002D0091" w:rsidP="002B19E5">
            <w:pPr>
              <w:spacing w:line="216" w:lineRule="auto"/>
              <w:ind w:left="34" w:right="-57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проектов с.35</w:t>
            </w:r>
          </w:p>
        </w:tc>
      </w:tr>
      <w:tr w:rsidR="002D0091" w:rsidRPr="00B9534F" w:rsidTr="00664F41">
        <w:trPr>
          <w:gridAfter w:val="1"/>
          <w:wAfter w:w="7" w:type="dxa"/>
          <w:trHeight w:val="639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Жизнь ратными подвигами полна.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64F41" w:rsidRDefault="00664F41" w:rsidP="00664F41">
            <w:pPr>
              <w:spacing w:line="216" w:lineRule="auto"/>
              <w:ind w:left="284"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91" w:rsidRPr="009D3866" w:rsidRDefault="00664F41" w:rsidP="00664F41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Комментирование чтение текста, беседа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С.25-35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с.35</w:t>
            </w:r>
          </w:p>
        </w:tc>
      </w:tr>
      <w:tr w:rsidR="002D0091" w:rsidRPr="009D3866" w:rsidTr="00664F41">
        <w:trPr>
          <w:gridAfter w:val="1"/>
          <w:wAfter w:w="7" w:type="dxa"/>
          <w:trHeight w:val="708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труде - красота человека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664F4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Работа в парах, чтение и анализ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Объяснить значение пословиц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С.36-40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Задание с.40 - </w:t>
            </w:r>
          </w:p>
        </w:tc>
      </w:tr>
      <w:tr w:rsidR="002D0091" w:rsidRPr="009D3866" w:rsidTr="00664F41">
        <w:trPr>
          <w:gridAfter w:val="1"/>
          <w:wAfter w:w="7" w:type="dxa"/>
          <w:trHeight w:val="778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«Плод добрых трудов славен»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B32FC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беседа</w:t>
            </w:r>
            <w:r w:rsidR="00D175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пословицы и поговорки народов России о труде.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С.41-42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091" w:rsidRPr="009D3866" w:rsidTr="00664F41">
        <w:trPr>
          <w:gridAfter w:val="1"/>
          <w:wAfter w:w="7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Люди труда.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B32FC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С.43-48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Готовить проекты с.48</w:t>
            </w:r>
          </w:p>
        </w:tc>
      </w:tr>
      <w:tr w:rsidR="002D0091" w:rsidRPr="00B9534F" w:rsidTr="00664F41">
        <w:trPr>
          <w:gridAfter w:val="1"/>
          <w:wAfter w:w="7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Бережное отношение к природе.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B32FC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Работа в группах, комментированное чтение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С.49-55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Ответить на вопрос с.51, с.55</w:t>
            </w:r>
          </w:p>
        </w:tc>
      </w:tr>
      <w:tr w:rsidR="002D0091" w:rsidRPr="00B9534F" w:rsidTr="00664F41">
        <w:trPr>
          <w:gridAfter w:val="1"/>
          <w:wAfter w:w="7" w:type="dxa"/>
          <w:trHeight w:val="1002"/>
        </w:trPr>
        <w:tc>
          <w:tcPr>
            <w:cnfStyle w:val="001000000000"/>
            <w:tcW w:w="568" w:type="dxa"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6" w:type="dxa"/>
          </w:tcPr>
          <w:p w:rsidR="002D0091" w:rsidRPr="009B2F93" w:rsidRDefault="002D0091" w:rsidP="002B19E5">
            <w:pPr>
              <w:spacing w:line="216" w:lineRule="auto"/>
              <w:ind w:left="33" w:right="-57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Семья-хранитель духовных ценностей.</w:t>
            </w:r>
          </w:p>
        </w:tc>
        <w:tc>
          <w:tcPr>
            <w:tcW w:w="709" w:type="dxa"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B32FC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работа в парах,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примеры произведений своего народа о нравственных качествах человека;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С.56-82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Задание с.68 - 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Задание с.73, 81</w:t>
            </w:r>
          </w:p>
        </w:tc>
      </w:tr>
      <w:tr w:rsidR="002D0091" w:rsidRPr="00B9534F" w:rsidTr="0017003B">
        <w:trPr>
          <w:trHeight w:val="279"/>
        </w:trPr>
        <w:tc>
          <w:tcPr>
            <w:cnfStyle w:val="001000000000"/>
            <w:tcW w:w="7230" w:type="dxa"/>
            <w:gridSpan w:val="5"/>
            <w:tcBorders>
              <w:right w:val="single" w:sz="4" w:space="0" w:color="auto"/>
            </w:tcBorders>
            <w:hideMark/>
          </w:tcPr>
          <w:p w:rsidR="002D0091" w:rsidRDefault="002D0091" w:rsidP="002B19E5">
            <w:pPr>
              <w:spacing w:line="216" w:lineRule="auto"/>
              <w:ind w:left="34" w:right="-57"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Религия и культура (5 часов)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gridSpan w:val="3"/>
            <w:tcBorders>
              <w:left w:val="single" w:sz="4" w:space="0" w:color="auto"/>
            </w:tcBorders>
          </w:tcPr>
          <w:p w:rsidR="002D0091" w:rsidRDefault="002D0091" w:rsidP="002B19E5">
            <w:pPr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091" w:rsidRPr="009D3866" w:rsidTr="00664F41">
        <w:trPr>
          <w:gridAfter w:val="1"/>
          <w:wAfter w:w="7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религии в развитии культуры.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B32FC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Беседа,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Вспомнить произведения о справедливости, милосердии, терпимости, зависти, честности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Pr="00E43153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43153">
              <w:rPr>
                <w:rFonts w:ascii="Times New Roman" w:hAnsi="Times New Roman" w:cs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С.84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Задание с.73 - </w:t>
            </w:r>
          </w:p>
        </w:tc>
      </w:tr>
      <w:tr w:rsidR="002D0091" w:rsidRPr="009D3866" w:rsidTr="00664F41">
        <w:trPr>
          <w:gridAfter w:val="1"/>
          <w:wAfter w:w="7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Культурное наследие христианской Руси.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B32FC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 текста,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сообщение-презентацию о царь-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колоколе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http://www.tvspas.ru</w:t>
              </w:r>
            </w:hyperlink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C035A">
              <w:rPr>
                <w:rFonts w:ascii="Times New Roman" w:hAnsi="Times New Roman" w:cs="Times New Roman"/>
                <w:sz w:val="24"/>
                <w:szCs w:val="24"/>
              </w:rPr>
              <w:t xml:space="preserve"> – православный </w:t>
            </w:r>
            <w:proofErr w:type="spellStart"/>
            <w:r w:rsidRPr="009C035A">
              <w:rPr>
                <w:rFonts w:ascii="Times New Roman" w:hAnsi="Times New Roman" w:cs="Times New Roman"/>
                <w:sz w:val="24"/>
                <w:szCs w:val="24"/>
              </w:rPr>
              <w:t>медиа-портал</w:t>
            </w:r>
            <w:proofErr w:type="spellEnd"/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С.85-98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Задание с.98 - </w:t>
            </w:r>
          </w:p>
        </w:tc>
      </w:tr>
      <w:tr w:rsidR="002D0091" w:rsidRPr="009D3866" w:rsidTr="00664F41">
        <w:trPr>
          <w:gridAfter w:val="1"/>
          <w:wAfter w:w="7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ислама.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B32FC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просмотр видеофильма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www.islamica.ru</w:t>
              </w:r>
            </w:hyperlink>
          </w:p>
          <w:p w:rsidR="002D0091" w:rsidRPr="009C035A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C035A">
              <w:rPr>
                <w:rFonts w:ascii="Times New Roman" w:hAnsi="Times New Roman" w:cs="Times New Roman"/>
                <w:sz w:val="24"/>
                <w:szCs w:val="24"/>
              </w:rPr>
              <w:t xml:space="preserve"> – сайт центра исламских исследований</w:t>
            </w:r>
          </w:p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www.muslimheritage.com</w:t>
              </w:r>
            </w:hyperlink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C035A">
              <w:rPr>
                <w:rFonts w:ascii="Times New Roman" w:hAnsi="Times New Roman" w:cs="Times New Roman"/>
                <w:sz w:val="24"/>
                <w:szCs w:val="24"/>
              </w:rPr>
              <w:t xml:space="preserve"> – сайт об исламской культуре</w:t>
            </w:r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С.99-108</w:t>
            </w:r>
          </w:p>
        </w:tc>
      </w:tr>
      <w:tr w:rsidR="002D0091" w:rsidRPr="009D3866" w:rsidTr="00664F41">
        <w:trPr>
          <w:gridAfter w:val="1"/>
          <w:wAfter w:w="7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Иудаизм и культура.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B32FC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40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Игра-экскурсия, работа с картой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B1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 // </w:t>
            </w:r>
            <w:hyperlink r:id="rId41" w:history="1">
              <w:r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www.istorya.ru</w:t>
              </w:r>
            </w:hyperlink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История стран и цивилизаций                                                </w:t>
            </w:r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С.109-119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091" w:rsidRPr="009D3866" w:rsidTr="00664F41">
        <w:trPr>
          <w:gridAfter w:val="1"/>
          <w:wAfter w:w="7" w:type="dxa"/>
        </w:trPr>
        <w:tc>
          <w:tcPr>
            <w:cnfStyle w:val="001000000000"/>
            <w:tcW w:w="568" w:type="dxa"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126" w:type="dxa"/>
          </w:tcPr>
          <w:p w:rsidR="002D0091" w:rsidRPr="009B2F93" w:rsidRDefault="002D0091" w:rsidP="002B19E5">
            <w:pPr>
              <w:spacing w:line="216" w:lineRule="auto"/>
              <w:ind w:left="33" w:right="-57" w:hanging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Культурные традиции буддизма.</w:t>
            </w:r>
          </w:p>
        </w:tc>
        <w:tc>
          <w:tcPr>
            <w:tcW w:w="709" w:type="dxa"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AC408A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32FC1">
              <w:rPr>
                <w:rFonts w:ascii="Times New Roman" w:hAnsi="Times New Roman" w:cs="Times New Roman"/>
                <w:sz w:val="24"/>
                <w:szCs w:val="24"/>
              </w:rPr>
              <w:t>.12.22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Работа с картой, беседа, анализ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06452778"/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 // </w:t>
            </w:r>
            <w:hyperlink r:id="rId42" w:history="1">
              <w:r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www.istorya.ru</w:t>
              </w:r>
            </w:hyperlink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История стран и цивилизаций                                                </w:t>
            </w:r>
            <w:bookmarkEnd w:id="1"/>
          </w:p>
        </w:tc>
        <w:tc>
          <w:tcPr>
            <w:tcW w:w="1275" w:type="dxa"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С.120-128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091" w:rsidRPr="00B9534F" w:rsidTr="00664F41">
        <w:trPr>
          <w:trHeight w:val="210"/>
        </w:trPr>
        <w:tc>
          <w:tcPr>
            <w:cnfStyle w:val="001000000000"/>
            <w:tcW w:w="4537" w:type="dxa"/>
            <w:gridSpan w:val="4"/>
            <w:tcBorders>
              <w:right w:val="single" w:sz="4" w:space="0" w:color="auto"/>
            </w:tcBorders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Раздел 4. Как сохранить духовные ценности (2 часа)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gridSpan w:val="3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0091" w:rsidRPr="009D3866" w:rsidTr="00664F41">
        <w:trPr>
          <w:gridAfter w:val="1"/>
          <w:wAfter w:w="7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right="-57" w:firstLine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Забота государства о сохранении духовных ценностей.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AC408A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беседа Сообщение-презентация о храмах, мечетях, синагогах нашей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C53610">
              <w:rPr>
                <w:rFonts w:ascii="Times New Roman" w:hAnsi="Times New Roman" w:cs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С.129-135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Задание с.135 - </w:t>
            </w:r>
          </w:p>
        </w:tc>
      </w:tr>
      <w:tr w:rsidR="002D0091" w:rsidRPr="00B9534F" w:rsidTr="00664F41">
        <w:trPr>
          <w:gridAfter w:val="1"/>
          <w:wAfter w:w="7" w:type="dxa"/>
        </w:trPr>
        <w:tc>
          <w:tcPr>
            <w:cnfStyle w:val="001000000000"/>
            <w:tcW w:w="568" w:type="dxa"/>
          </w:tcPr>
          <w:p w:rsidR="002D0091" w:rsidRPr="009D3866" w:rsidRDefault="002D0091" w:rsidP="002B19E5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26" w:type="dxa"/>
          </w:tcPr>
          <w:p w:rsidR="002D0091" w:rsidRPr="009B2F93" w:rsidRDefault="002D0091" w:rsidP="002B19E5">
            <w:pPr>
              <w:spacing w:line="216" w:lineRule="auto"/>
              <w:ind w:right="-57" w:firstLine="33"/>
              <w:jc w:val="both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Хранить память предков</w:t>
            </w:r>
          </w:p>
        </w:tc>
        <w:tc>
          <w:tcPr>
            <w:tcW w:w="709" w:type="dxa"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E03935" w:rsidRDefault="00AC408A" w:rsidP="002B19E5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531919" w:rsidRDefault="002D0091" w:rsidP="002B19E5">
            <w:pPr>
              <w:spacing w:line="216" w:lineRule="auto"/>
              <w:ind w:right="-57"/>
              <w:jc w:val="center"/>
              <w:cnfStyle w:val="0000000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919">
              <w:rPr>
                <w:rFonts w:ascii="Times New Roman" w:hAnsi="Times New Roman" w:cs="Times New Roman"/>
                <w:bCs/>
                <w:sz w:val="24"/>
                <w:szCs w:val="24"/>
              </w:rPr>
              <w:t>Диалог, анализ, комментированное чтение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2D0091" w:rsidRPr="007A2D5E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D0091" w:rsidRPr="00E03935" w:rsidRDefault="002D0091" w:rsidP="002B19E5">
            <w:pPr>
              <w:spacing w:line="216" w:lineRule="auto"/>
              <w:ind w:right="-57"/>
              <w:jc w:val="both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610">
              <w:rPr>
                <w:rFonts w:ascii="Times New Roman" w:hAnsi="Times New Roman" w:cs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</w:tc>
        <w:tc>
          <w:tcPr>
            <w:tcW w:w="1275" w:type="dxa"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С.136-141</w:t>
            </w:r>
          </w:p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 с.141</w:t>
            </w:r>
          </w:p>
        </w:tc>
      </w:tr>
      <w:tr w:rsidR="002D0091" w:rsidRPr="00B9534F" w:rsidTr="00664F41">
        <w:trPr>
          <w:trHeight w:val="135"/>
        </w:trPr>
        <w:tc>
          <w:tcPr>
            <w:cnfStyle w:val="001000000000"/>
            <w:tcW w:w="4537" w:type="dxa"/>
            <w:gridSpan w:val="4"/>
            <w:tcBorders>
              <w:right w:val="single" w:sz="4" w:space="0" w:color="auto"/>
            </w:tcBorders>
            <w:hideMark/>
          </w:tcPr>
          <w:p w:rsidR="002D0091" w:rsidRDefault="002D0091" w:rsidP="002B19E5">
            <w:pPr>
              <w:spacing w:line="21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5. Твой духовный мир (1 час)</w:t>
            </w:r>
          </w:p>
          <w:p w:rsidR="002D0091" w:rsidRPr="00E03935" w:rsidRDefault="002D0091" w:rsidP="002B19E5">
            <w:pPr>
              <w:spacing w:line="21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Pr="00E03935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gridSpan w:val="3"/>
            <w:tcBorders>
              <w:left w:val="single" w:sz="4" w:space="0" w:color="auto"/>
            </w:tcBorders>
          </w:tcPr>
          <w:p w:rsidR="002D0091" w:rsidRPr="00E03935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0091" w:rsidRPr="009D3866" w:rsidTr="00664F41">
        <w:trPr>
          <w:gridAfter w:val="1"/>
          <w:wAfter w:w="7" w:type="dxa"/>
        </w:trPr>
        <w:tc>
          <w:tcPr>
            <w:cnfStyle w:val="001000000000"/>
            <w:tcW w:w="568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hideMark/>
          </w:tcPr>
          <w:p w:rsidR="002D0091" w:rsidRPr="009B2F93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Твой духовный мир.</w:t>
            </w:r>
          </w:p>
        </w:tc>
        <w:tc>
          <w:tcPr>
            <w:tcW w:w="709" w:type="dxa"/>
            <w:hideMark/>
          </w:tcPr>
          <w:p w:rsidR="002D0091" w:rsidRPr="009D3866" w:rsidRDefault="002D0091" w:rsidP="002B19E5">
            <w:pPr>
              <w:spacing w:line="216" w:lineRule="auto"/>
              <w:ind w:left="284" w:right="-57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D0091" w:rsidRPr="009D3866" w:rsidRDefault="00AC408A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Работа в группах, диалог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0091" w:rsidRPr="009D3866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и исследовательская деятельность</w:t>
            </w:r>
          </w:p>
        </w:tc>
        <w:bookmarkStart w:id="2" w:name="_Hlk106452692"/>
        <w:tc>
          <w:tcPr>
            <w:tcW w:w="1701" w:type="dxa"/>
            <w:tcBorders>
              <w:left w:val="single" w:sz="4" w:space="0" w:color="auto"/>
            </w:tcBorders>
          </w:tcPr>
          <w:p w:rsidR="002D0091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D0091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</w:instrText>
            </w:r>
            <w:r w:rsidR="002D0091" w:rsidRPr="004C6D9B">
              <w:rPr>
                <w:rFonts w:ascii="Times New Roman" w:hAnsi="Times New Roman" w:cs="Times New Roman"/>
                <w:sz w:val="24"/>
                <w:szCs w:val="24"/>
              </w:rPr>
              <w:instrText>https://resh.edu.ru/special-course/1/1</w:instrText>
            </w:r>
            <w:r w:rsidR="002D0091">
              <w:rPr>
                <w:rFonts w:ascii="Times New Roman" w:hAnsi="Times New Roman" w:cs="Times New Roman"/>
                <w:sz w:val="24"/>
                <w:szCs w:val="24"/>
              </w:rPr>
              <w:instrText xml:space="preserve">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D0091" w:rsidRPr="007A2D5E">
              <w:rPr>
                <w:rStyle w:val="aff8"/>
                <w:rFonts w:ascii="Times New Roman" w:hAnsi="Times New Roman" w:cs="Times New Roman"/>
                <w:sz w:val="24"/>
                <w:szCs w:val="24"/>
              </w:rPr>
              <w:t>https://resh.edu.ru/special-course/1/1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2D0091" w:rsidRDefault="002D0091" w:rsidP="002B19E5">
            <w:pPr>
              <w:spacing w:line="216" w:lineRule="auto"/>
              <w:ind w:right="-57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091" w:rsidRPr="009D3866" w:rsidRDefault="00E04802" w:rsidP="002B19E5">
            <w:pPr>
              <w:spacing w:line="216" w:lineRule="auto"/>
              <w:ind w:right="-57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2D0091" w:rsidRPr="007A2D5E">
                <w:rPr>
                  <w:rStyle w:val="aff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http://scool-collection.edu.ru</w:t>
              </w:r>
            </w:hyperlink>
            <w:r w:rsidR="002D0091" w:rsidRPr="00BD7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Единая коллекция Цифровых образовательных ресурсов  </w:t>
            </w:r>
            <w:bookmarkEnd w:id="2"/>
          </w:p>
        </w:tc>
        <w:tc>
          <w:tcPr>
            <w:tcW w:w="1275" w:type="dxa"/>
            <w:hideMark/>
          </w:tcPr>
          <w:p w:rsidR="002D0091" w:rsidRPr="009D3866" w:rsidRDefault="002D0091" w:rsidP="002B19E5">
            <w:pPr>
              <w:spacing w:line="216" w:lineRule="auto"/>
              <w:ind w:left="34" w:right="-57" w:firstLine="250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С.143-154</w:t>
            </w:r>
          </w:p>
        </w:tc>
      </w:tr>
    </w:tbl>
    <w:p w:rsidR="002D0091" w:rsidRPr="0093023D" w:rsidRDefault="002D0091" w:rsidP="002D0091">
      <w:pPr>
        <w:spacing w:line="21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D0091" w:rsidRPr="00056170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6170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ОБЕСПЕЧЕНИЕ ОБРАЗОВАТЕЛЬНОГО ПРОЦЕССА </w:t>
      </w:r>
    </w:p>
    <w:p w:rsidR="002D0091" w:rsidRPr="00056170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6170">
        <w:rPr>
          <w:rFonts w:ascii="Times New Roman" w:hAnsi="Times New Roman" w:cs="Times New Roman"/>
          <w:b/>
          <w:bCs/>
          <w:sz w:val="24"/>
          <w:szCs w:val="24"/>
        </w:rPr>
        <w:t>ОБЯЗАТЕЛЬНЫЕ УЧЕБНЫЕ МАТЕРИАЛЫ ДЛЯ УЧЕНИКА</w:t>
      </w:r>
    </w:p>
    <w:p w:rsidR="00E60D23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Виноградова Н.Ф.  Основы духовно-нравственной культуры народов России: 5 класс: </w:t>
      </w:r>
    </w:p>
    <w:p w:rsidR="00E60D23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учебник для учащихся общеобразовательных учреждений / Н.Ф. Виноградова,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В.И. Власенко, А.В. Поляков. – М.: </w:t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Вентана-Граф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>, 2020.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МЕТОДИЧЕСКИЕ МАТЕРИАЛЫ ДЛЯ УЧИТЕЛЯ</w:t>
      </w:r>
    </w:p>
    <w:p w:rsidR="00E60D23" w:rsidRDefault="002F609C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>Основы духовно-нравственной культуры народов России: 5 класс: методические рекомендации/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Н.Ф. Виноградова. – М.: </w:t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Вентана-Граф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>, 2019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ab/>
        <w:t>Тишкова В.А., Шапошникова Т.Д. «Книга для учителя». Москва, «Просвещение», 2010.</w:t>
      </w:r>
    </w:p>
    <w:p w:rsidR="00E60D23" w:rsidRDefault="002F609C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Религии мира: история, культура, вероучение: учебное пособие / под общ. ред. 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А.О. </w:t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Чубарьяна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и Г.М. </w:t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Бонгард-Левина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. - М.: ОЛМА </w:t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Медиагрупп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>, 2016. - 398 с.: ил.</w:t>
      </w:r>
    </w:p>
    <w:p w:rsidR="00E60D23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ab/>
        <w:t>Токарев С. А. Религии в истории народов мира / С. А. Токарев</w:t>
      </w:r>
      <w:proofErr w:type="gramStart"/>
      <w:r w:rsidRPr="002D009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gramStart"/>
      <w:r w:rsidRPr="002D0091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зд. 5-е, </w:t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испр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>. и доп.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- М.</w:t>
      </w:r>
      <w:proofErr w:type="gramStart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Республика, 2005. - 542 с.: ил.- (Библиотека: религия, культура, наука).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ab/>
        <w:t>Козырев Н.Ф. Религиозное образование в светской школе. – СПб., 2015.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ab/>
        <w:t>Пиаже Ж. Моральное суждение ребенка / Пер. с фр. – М.: Академический Проект, 2016.</w:t>
      </w:r>
    </w:p>
    <w:p w:rsidR="00E60D23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7.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Слободчиков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В. И. Антропологическая перспектива отечественного образования.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– Екатеринбург: Издательский отдел Екатеринбургской епархии, 2018.</w:t>
      </w:r>
    </w:p>
    <w:p w:rsidR="00E60D23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8.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ab/>
        <w:t>Адамова А.Г. Духовность как ценностная основа личности // Совершенствование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учебно-воспитательного процесса в образовательном учреждении: Сб.науч.тр.Ч.2. – М., 2017.</w:t>
      </w:r>
    </w:p>
    <w:p w:rsidR="00E60D23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9.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Косачёва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И.П. Нравственное развитие младшего школьника в процессе обучения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и воспитания. – М., 2005.</w:t>
      </w:r>
    </w:p>
    <w:p w:rsidR="00E60D23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10.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Как проектировать универсальные учебные действия в начальной школе: от действия </w:t>
      </w:r>
    </w:p>
    <w:p w:rsidR="00E60D23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к мысли: пособие для учителя (А. Г. </w:t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Асмолов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, Г. В. </w:t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Бурменская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, И. А. Володарская и др.); 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под ред.А. Г. </w:t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Асмолова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>. – М., 2018.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11.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ab/>
        <w:t>Метлик И.В. Религия и образование в светской школе. – М., 2014.</w:t>
      </w:r>
    </w:p>
    <w:p w:rsidR="0037796D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12.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Чепикова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Л.В. О преемственности в воспитании нравственной культуры у детей </w:t>
      </w:r>
    </w:p>
    <w:p w:rsidR="00E60D23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старшего дошкольного и младшего школьного возраста / Л.В. </w:t>
      </w:r>
      <w:proofErr w:type="spellStart"/>
      <w:r w:rsidRPr="002D0091">
        <w:rPr>
          <w:rFonts w:ascii="Times New Roman" w:hAnsi="Times New Roman" w:cs="Times New Roman"/>
          <w:sz w:val="24"/>
          <w:szCs w:val="24"/>
          <w:lang w:val="ru-RU"/>
        </w:rPr>
        <w:t>Чепикова</w:t>
      </w:r>
      <w:proofErr w:type="spellEnd"/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//</w:t>
      </w:r>
    </w:p>
    <w:p w:rsidR="002D0091" w:rsidRPr="002D0091" w:rsidRDefault="002D0091" w:rsidP="00E60D2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Воспитание школьников. – 2017.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b/>
          <w:bCs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D0091" w:rsidRPr="002D0091" w:rsidRDefault="00E04802" w:rsidP="002D0091">
      <w:pPr>
        <w:pStyle w:val="ae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hyperlink r:id="rId46" w:history="1">
        <w:r w:rsidR="002D0091" w:rsidRPr="004C6D9B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http</w:t>
        </w:r>
        <w:r w:rsidR="002D0091" w:rsidRPr="002D009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proofErr w:type="spellStart"/>
        <w:r w:rsidR="002D0091" w:rsidRPr="004C6D9B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scool</w:t>
        </w:r>
        <w:proofErr w:type="spellEnd"/>
        <w:r w:rsidR="002D0091" w:rsidRPr="002D009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</w:t>
        </w:r>
        <w:r w:rsidR="002D0091" w:rsidRPr="004C6D9B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collection</w:t>
        </w:r>
        <w:r w:rsidR="002D0091" w:rsidRPr="002D009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2D0091" w:rsidRPr="004C6D9B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edu</w:t>
        </w:r>
        <w:proofErr w:type="spellEnd"/>
        <w:r w:rsidR="002D0091" w:rsidRPr="002D009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2D0091" w:rsidRPr="004C6D9B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</w:hyperlink>
      <w:r w:rsidR="002D0091" w:rsidRPr="002D00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Единая коллекция Цифровых образовательных ресурсов </w:t>
      </w:r>
    </w:p>
    <w:p w:rsidR="00B60DD6" w:rsidRPr="00B60DD6" w:rsidRDefault="002D0091" w:rsidP="002D0091">
      <w:pPr>
        <w:pStyle w:val="ae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hyperlink r:id="rId47" w:history="1">
        <w:r w:rsidRPr="007A2D5E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2D009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proofErr w:type="spellStart"/>
        <w:r w:rsidRPr="007A2D5E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resh</w:t>
        </w:r>
        <w:proofErr w:type="spellEnd"/>
        <w:r w:rsidRPr="002D009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7A2D5E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edu</w:t>
        </w:r>
        <w:proofErr w:type="spellEnd"/>
        <w:r w:rsidRPr="002D009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7A2D5E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  <w:r w:rsidRPr="002D009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r w:rsidRPr="007A2D5E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special</w:t>
        </w:r>
        <w:r w:rsidRPr="002D009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</w:t>
        </w:r>
        <w:r w:rsidRPr="007A2D5E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course</w:t>
        </w:r>
        <w:r w:rsidRPr="002D009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</w:hyperlink>
      <w:r w:rsidRPr="002D00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Российская электронная школа</w:t>
      </w:r>
    </w:p>
    <w:p w:rsidR="002D0091" w:rsidRPr="002D0091" w:rsidRDefault="00E04802" w:rsidP="002D0091">
      <w:pPr>
        <w:pStyle w:val="ae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48" w:history="1">
        <w:r w:rsidR="00B60DD6" w:rsidRPr="0092113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http://www.</w:t>
        </w:r>
        <w:r w:rsidR="00B60DD6" w:rsidRPr="00921131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td</w:t>
        </w:r>
        <w:r w:rsidR="00B60DD6" w:rsidRPr="0092113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B60DD6" w:rsidRPr="00921131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gov</w:t>
        </w:r>
        <w:proofErr w:type="spellEnd"/>
        <w:r w:rsidR="00B60DD6" w:rsidRPr="00921131">
          <w:rPr>
            <w:rStyle w:val="aff8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B60DD6" w:rsidRPr="00921131">
          <w:rPr>
            <w:rStyle w:val="aff8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</w:hyperlink>
      <w:r w:rsidR="00B60DD6" w:rsidRPr="00B60D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B60D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</w:t>
      </w:r>
      <w:r w:rsidR="00B60DD6" w:rsidRPr="00B60D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B60D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Сайт </w:t>
      </w:r>
      <w:proofErr w:type="spellStart"/>
      <w:r w:rsidR="00B60D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Рособразования</w:t>
      </w:r>
      <w:proofErr w:type="spellEnd"/>
    </w:p>
    <w:p w:rsidR="002D0091" w:rsidRPr="002D0091" w:rsidRDefault="00B60DD6" w:rsidP="002D009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hyperlink r:id="rId49" w:history="1"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www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islamica</w:t>
        </w:r>
        <w:proofErr w:type="spellEnd"/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– сайт центра исламских исследований</w:t>
      </w:r>
    </w:p>
    <w:p w:rsidR="002D0091" w:rsidRPr="002D0091" w:rsidRDefault="00B60DD6" w:rsidP="002D009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hyperlink r:id="rId50" w:history="1"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www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muslimheritage</w:t>
        </w:r>
        <w:proofErr w:type="spellEnd"/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com</w:t>
        </w:r>
      </w:hyperlink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– сайт об исламской культуре</w:t>
      </w:r>
    </w:p>
    <w:p w:rsidR="002D0091" w:rsidRPr="002D0091" w:rsidRDefault="00B60DD6" w:rsidP="002D009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hyperlink r:id="rId51" w:history="1"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http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www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gumer</w:t>
        </w:r>
        <w:proofErr w:type="spellEnd"/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info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bogoslov</w:t>
        </w:r>
        <w:proofErr w:type="spellEnd"/>
      </w:hyperlink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– электронная библиотека</w:t>
      </w:r>
    </w:p>
    <w:p w:rsidR="002D0091" w:rsidRPr="002D0091" w:rsidRDefault="00B60DD6" w:rsidP="002D009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hyperlink r:id="rId52" w:history="1"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http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ihtik</w:t>
        </w:r>
        <w:proofErr w:type="spellEnd"/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lib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– электронная библиотека</w:t>
      </w:r>
    </w:p>
    <w:p w:rsidR="002D0091" w:rsidRPr="002D0091" w:rsidRDefault="00B60DD6" w:rsidP="002D009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hyperlink r:id="rId53" w:history="1"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http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www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lib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 – электронная библиотека </w:t>
      </w:r>
    </w:p>
    <w:p w:rsidR="002D0091" w:rsidRPr="002D0091" w:rsidRDefault="00B60DD6" w:rsidP="002D009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hyperlink r:id="rId54" w:history="1"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http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www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tvspas</w:t>
        </w:r>
        <w:proofErr w:type="spellEnd"/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– православный </w:t>
      </w:r>
      <w:proofErr w:type="spellStart"/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>медиа-портал</w:t>
      </w:r>
      <w:proofErr w:type="spellEnd"/>
    </w:p>
    <w:p w:rsidR="002D0091" w:rsidRPr="002D0091" w:rsidRDefault="00B60DD6" w:rsidP="002D009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hyperlink r:id="rId55" w:history="1"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www</w:t>
        </w:r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hrono</w:t>
        </w:r>
        <w:proofErr w:type="spellEnd"/>
        <w:r w:rsidR="002D0091"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D0091" w:rsidRPr="007A2D5E">
          <w:rPr>
            <w:rStyle w:val="aff8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D0091"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- Всемирная история в интернете                                            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60DD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hyperlink r:id="rId56" w:history="1">
        <w:r w:rsidRPr="007A2D5E">
          <w:rPr>
            <w:rStyle w:val="aff8"/>
            <w:rFonts w:ascii="Times New Roman" w:hAnsi="Times New Roman" w:cs="Times New Roman"/>
            <w:sz w:val="24"/>
            <w:szCs w:val="24"/>
          </w:rPr>
          <w:t>www</w:t>
        </w:r>
        <w:r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A2D5E">
          <w:rPr>
            <w:rStyle w:val="aff8"/>
            <w:rFonts w:ascii="Times New Roman" w:hAnsi="Times New Roman" w:cs="Times New Roman"/>
            <w:sz w:val="24"/>
            <w:szCs w:val="24"/>
          </w:rPr>
          <w:t>istorya</w:t>
        </w:r>
        <w:proofErr w:type="spellEnd"/>
        <w:r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A2D5E">
          <w:rPr>
            <w:rStyle w:val="aff8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- История стран и цивилизаций                                                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60DD6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hyperlink r:id="rId57" w:history="1">
        <w:r w:rsidRPr="007A2D5E">
          <w:rPr>
            <w:rStyle w:val="aff8"/>
            <w:rFonts w:ascii="Times New Roman" w:hAnsi="Times New Roman" w:cs="Times New Roman"/>
            <w:sz w:val="24"/>
            <w:szCs w:val="24"/>
          </w:rPr>
          <w:t>http</w:t>
        </w:r>
        <w:r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://с</w:t>
        </w:r>
        <w:r w:rsidRPr="007A2D5E">
          <w:rPr>
            <w:rStyle w:val="aff8"/>
            <w:rFonts w:ascii="Times New Roman" w:hAnsi="Times New Roman" w:cs="Times New Roman"/>
            <w:sz w:val="24"/>
            <w:szCs w:val="24"/>
          </w:rPr>
          <w:t>yrill</w:t>
        </w:r>
        <w:r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7A2D5E">
          <w:rPr>
            <w:rStyle w:val="aff8"/>
            <w:rFonts w:ascii="Times New Roman" w:hAnsi="Times New Roman" w:cs="Times New Roman"/>
            <w:sz w:val="24"/>
            <w:szCs w:val="24"/>
          </w:rPr>
          <w:t>newma</w:t>
        </w:r>
        <w:r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7A2D5E">
          <w:rPr>
            <w:rStyle w:val="aff8"/>
            <w:rFonts w:ascii="Times New Roman" w:hAnsi="Times New Roman" w:cs="Times New Roman"/>
            <w:sz w:val="24"/>
            <w:szCs w:val="24"/>
          </w:rPr>
          <w:t>ru</w:t>
        </w:r>
      </w:hyperlink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- Библиотека античной литературы                                          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60DD6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hyperlink r:id="rId58" w:history="1">
        <w:r w:rsidRPr="007A2D5E">
          <w:rPr>
            <w:rStyle w:val="aff8"/>
            <w:rFonts w:ascii="Times New Roman" w:hAnsi="Times New Roman" w:cs="Times New Roman"/>
            <w:sz w:val="24"/>
            <w:szCs w:val="24"/>
          </w:rPr>
          <w:t>http</w:t>
        </w:r>
        <w:r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7A2D5E">
          <w:rPr>
            <w:rStyle w:val="aff8"/>
            <w:rFonts w:ascii="Times New Roman" w:hAnsi="Times New Roman" w:cs="Times New Roman"/>
            <w:sz w:val="24"/>
            <w:szCs w:val="24"/>
          </w:rPr>
          <w:t>artclassic</w:t>
        </w:r>
        <w:proofErr w:type="spellEnd"/>
        <w:r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A2D5E">
          <w:rPr>
            <w:rStyle w:val="aff8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2D0091">
          <w:rPr>
            <w:rStyle w:val="aff8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7A2D5E">
          <w:rPr>
            <w:rStyle w:val="aff8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- Коллекция: мировая художественная культура        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:rsidR="00E60D23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МАТЕРИАЛЬНО-ТЕХНИЧЕСКОЕ ОБЕСПЕЧЕНИЕ ОБРАЗОВАТЕЛЬНОГО 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Учебники</w:t>
      </w:r>
    </w:p>
    <w:p w:rsidR="005C50C7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>Рабочая тетрадь к учебнику</w:t>
      </w:r>
    </w:p>
    <w:p w:rsidR="00B60DD6" w:rsidRPr="002D0091" w:rsidRDefault="00B60DD6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Мультимедийный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проектор, интерактивная доска, персональный компьютер</w:t>
      </w:r>
    </w:p>
    <w:p w:rsid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Электронные пособия 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0091">
        <w:rPr>
          <w:rFonts w:ascii="Times New Roman" w:hAnsi="Times New Roman" w:cs="Times New Roman"/>
          <w:sz w:val="24"/>
          <w:szCs w:val="24"/>
          <w:lang w:val="ru-RU"/>
        </w:rPr>
        <w:t xml:space="preserve">Рабочая тетрадь </w:t>
      </w:r>
    </w:p>
    <w:p w:rsidR="002D0091" w:rsidRPr="002D0091" w:rsidRDefault="002D0091" w:rsidP="002D00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1E55" w:rsidRPr="0055449A" w:rsidRDefault="005A1E55">
      <w:pPr>
        <w:rPr>
          <w:lang w:val="ru-RU"/>
        </w:rPr>
      </w:pPr>
    </w:p>
    <w:sectPr w:rsidR="005A1E55" w:rsidRPr="0055449A" w:rsidSect="00E60D23">
      <w:pgSz w:w="11900" w:h="16840"/>
      <w:pgMar w:top="1134" w:right="843" w:bottom="1440" w:left="993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70A6422"/>
    <w:multiLevelType w:val="hybridMultilevel"/>
    <w:tmpl w:val="92544AE2"/>
    <w:lvl w:ilvl="0" w:tplc="8A78A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61401D"/>
    <w:multiLevelType w:val="hybridMultilevel"/>
    <w:tmpl w:val="7AA483FA"/>
    <w:lvl w:ilvl="0" w:tplc="BB682A5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0275D"/>
    <w:rsid w:val="00034616"/>
    <w:rsid w:val="0006063C"/>
    <w:rsid w:val="00082EFA"/>
    <w:rsid w:val="000C45B8"/>
    <w:rsid w:val="0015074B"/>
    <w:rsid w:val="0017003B"/>
    <w:rsid w:val="00202FD0"/>
    <w:rsid w:val="0029639D"/>
    <w:rsid w:val="002D0091"/>
    <w:rsid w:val="002F609C"/>
    <w:rsid w:val="00313BDD"/>
    <w:rsid w:val="00326F90"/>
    <w:rsid w:val="0037796D"/>
    <w:rsid w:val="003C6BDA"/>
    <w:rsid w:val="004A5BD0"/>
    <w:rsid w:val="00505292"/>
    <w:rsid w:val="00505DA5"/>
    <w:rsid w:val="0055449A"/>
    <w:rsid w:val="005A1E55"/>
    <w:rsid w:val="005C50C7"/>
    <w:rsid w:val="00664F41"/>
    <w:rsid w:val="0069252B"/>
    <w:rsid w:val="00746786"/>
    <w:rsid w:val="00A140FC"/>
    <w:rsid w:val="00AA1D8D"/>
    <w:rsid w:val="00AC408A"/>
    <w:rsid w:val="00AD582C"/>
    <w:rsid w:val="00B32FC1"/>
    <w:rsid w:val="00B47730"/>
    <w:rsid w:val="00B60DD6"/>
    <w:rsid w:val="00B9534F"/>
    <w:rsid w:val="00CB0664"/>
    <w:rsid w:val="00D17573"/>
    <w:rsid w:val="00D37A18"/>
    <w:rsid w:val="00D73930"/>
    <w:rsid w:val="00E02A04"/>
    <w:rsid w:val="00E04802"/>
    <w:rsid w:val="00E14EAE"/>
    <w:rsid w:val="00E50E99"/>
    <w:rsid w:val="00E60D23"/>
    <w:rsid w:val="00FA1C25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2D0091"/>
    <w:rPr>
      <w:color w:val="0000FF"/>
      <w:u w:val="single"/>
    </w:rPr>
  </w:style>
  <w:style w:type="table" w:customStyle="1" w:styleId="-110">
    <w:name w:val="Таблица-сетка 1 светлая1"/>
    <w:basedOn w:val="a3"/>
    <w:uiPriority w:val="46"/>
    <w:rsid w:val="002D0091"/>
    <w:pPr>
      <w:spacing w:after="0" w:line="240" w:lineRule="auto"/>
    </w:pPr>
    <w:rPr>
      <w:rFonts w:eastAsiaTheme="minorHAnsi"/>
      <w:lang w:val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">
    <w:name w:val="Unresolved Mention"/>
    <w:basedOn w:val="a2"/>
    <w:uiPriority w:val="99"/>
    <w:semiHidden/>
    <w:unhideWhenUsed/>
    <w:rsid w:val="00B60DD6"/>
    <w:rPr>
      <w:color w:val="605E5C"/>
      <w:shd w:val="clear" w:color="auto" w:fill="E1DFDD"/>
    </w:rPr>
  </w:style>
  <w:style w:type="paragraph" w:styleId="aff9">
    <w:name w:val="Balloon Text"/>
    <w:basedOn w:val="a1"/>
    <w:link w:val="affa"/>
    <w:uiPriority w:val="99"/>
    <w:semiHidden/>
    <w:unhideWhenUsed/>
    <w:rsid w:val="00B9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B953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ool-collection.edu.ru" TargetMode="External"/><Relationship Id="rId18" Type="http://schemas.openxmlformats.org/officeDocument/2006/relationships/hyperlink" Target="http://artclassic.edu.ru" TargetMode="External"/><Relationship Id="rId26" Type="http://schemas.openxmlformats.org/officeDocument/2006/relationships/hyperlink" Target="http://scool-collection.edu.ru" TargetMode="External"/><Relationship Id="rId39" Type="http://schemas.openxmlformats.org/officeDocument/2006/relationships/hyperlink" Target="http://www.islamica.ru" TargetMode="External"/><Relationship Id="rId21" Type="http://schemas.openxmlformats.org/officeDocument/2006/relationships/hyperlink" Target="http://www.muslimheritage.com" TargetMode="External"/><Relationship Id="rId34" Type="http://schemas.openxmlformats.org/officeDocument/2006/relationships/hyperlink" Target="http://scool-collection.edu.ru" TargetMode="External"/><Relationship Id="rId42" Type="http://schemas.openxmlformats.org/officeDocument/2006/relationships/hyperlink" Target="http://www.istorya.ru" TargetMode="External"/><Relationship Id="rId47" Type="http://schemas.openxmlformats.org/officeDocument/2006/relationships/hyperlink" Target="https://resh.edu.ru/special-course/" TargetMode="External"/><Relationship Id="rId50" Type="http://schemas.openxmlformats.org/officeDocument/2006/relationships/hyperlink" Target="http://www.muslimheritage.com" TargetMode="External"/><Relationship Id="rId55" Type="http://schemas.openxmlformats.org/officeDocument/2006/relationships/hyperlink" Target="http://www.hrono.ru" TargetMode="External"/><Relationship Id="rId7" Type="http://schemas.openxmlformats.org/officeDocument/2006/relationships/hyperlink" Target="https://resh.edu.ru/special-course/1/1" TargetMode="External"/><Relationship Id="rId12" Type="http://schemas.openxmlformats.org/officeDocument/2006/relationships/hyperlink" Target="http://scool-collection.edu.ru" TargetMode="External"/><Relationship Id="rId17" Type="http://schemas.openxmlformats.org/officeDocument/2006/relationships/hyperlink" Target="http://scool-collection.edu.ru" TargetMode="External"/><Relationship Id="rId25" Type="http://schemas.openxmlformats.org/officeDocument/2006/relationships/hyperlink" Target="http://artclassic.edu.ru" TargetMode="External"/><Relationship Id="rId33" Type="http://schemas.openxmlformats.org/officeDocument/2006/relationships/hyperlink" Target="http://scool-collection.edu.ru" TargetMode="External"/><Relationship Id="rId38" Type="http://schemas.openxmlformats.org/officeDocument/2006/relationships/hyperlink" Target="http://www.tvspas.ru" TargetMode="External"/><Relationship Id="rId46" Type="http://schemas.openxmlformats.org/officeDocument/2006/relationships/hyperlink" Target="http://scool-collection.edu.ru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cool-collection.edu.ru" TargetMode="External"/><Relationship Id="rId20" Type="http://schemas.openxmlformats.org/officeDocument/2006/relationships/hyperlink" Target="http://www.islamica.ru" TargetMode="External"/><Relationship Id="rId29" Type="http://schemas.openxmlformats.org/officeDocument/2006/relationships/hyperlink" Target="https://resh.edu.ru/special-course/1/3" TargetMode="External"/><Relationship Id="rId41" Type="http://schemas.openxmlformats.org/officeDocument/2006/relationships/hyperlink" Target="http://www.istorya.ru" TargetMode="External"/><Relationship Id="rId54" Type="http://schemas.openxmlformats.org/officeDocument/2006/relationships/hyperlink" Target="http://www.tvspas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artclassic.edu.ru" TargetMode="External"/><Relationship Id="rId24" Type="http://schemas.openxmlformats.org/officeDocument/2006/relationships/hyperlink" Target="http://artclassic.edu.ru" TargetMode="External"/><Relationship Id="rId32" Type="http://schemas.openxmlformats.org/officeDocument/2006/relationships/hyperlink" Target="http://scool-collection.edu.ru" TargetMode="External"/><Relationship Id="rId37" Type="http://schemas.openxmlformats.org/officeDocument/2006/relationships/hyperlink" Target="http://artclassic.edu.ru" TargetMode="External"/><Relationship Id="rId40" Type="http://schemas.openxmlformats.org/officeDocument/2006/relationships/hyperlink" Target="http://www.muslimheritage.com" TargetMode="External"/><Relationship Id="rId45" Type="http://schemas.openxmlformats.org/officeDocument/2006/relationships/hyperlink" Target="http://scool-collection.edu.ru" TargetMode="External"/><Relationship Id="rId53" Type="http://schemas.openxmlformats.org/officeDocument/2006/relationships/hyperlink" Target="http://www.lib.ru" TargetMode="External"/><Relationship Id="rId58" Type="http://schemas.openxmlformats.org/officeDocument/2006/relationships/hyperlink" Target="http://artclassic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ool-collection.edu.ru" TargetMode="External"/><Relationship Id="rId23" Type="http://schemas.openxmlformats.org/officeDocument/2006/relationships/hyperlink" Target="http://www.istorya.ru" TargetMode="External"/><Relationship Id="rId28" Type="http://schemas.openxmlformats.org/officeDocument/2006/relationships/hyperlink" Target="http://scool-collection.edu.ru" TargetMode="External"/><Relationship Id="rId36" Type="http://schemas.openxmlformats.org/officeDocument/2006/relationships/hyperlink" Target="http://scool-collection.edu.ru" TargetMode="External"/><Relationship Id="rId49" Type="http://schemas.openxmlformats.org/officeDocument/2006/relationships/hyperlink" Target="http://www.islamica.ru" TargetMode="External"/><Relationship Id="rId57" Type="http://schemas.openxmlformats.org/officeDocument/2006/relationships/hyperlink" Target="http://&#1089;yrill.newma.ru" TargetMode="External"/><Relationship Id="rId10" Type="http://schemas.openxmlformats.org/officeDocument/2006/relationships/hyperlink" Target="https://resh.edu.ru/special-course/1/1" TargetMode="External"/><Relationship Id="rId19" Type="http://schemas.openxmlformats.org/officeDocument/2006/relationships/hyperlink" Target="http://www.tvspas.ru" TargetMode="External"/><Relationship Id="rId31" Type="http://schemas.openxmlformats.org/officeDocument/2006/relationships/hyperlink" Target="http://scool-collection.edu.ru" TargetMode="External"/><Relationship Id="rId44" Type="http://schemas.openxmlformats.org/officeDocument/2006/relationships/hyperlink" Target="http://artclassic.edu.ru" TargetMode="External"/><Relationship Id="rId52" Type="http://schemas.openxmlformats.org/officeDocument/2006/relationships/hyperlink" Target="http://ihtik.lib.ru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umer.info/bogoslov" TargetMode="External"/><Relationship Id="rId14" Type="http://schemas.openxmlformats.org/officeDocument/2006/relationships/hyperlink" Target="http://scool-collection.edu.ru" TargetMode="External"/><Relationship Id="rId22" Type="http://schemas.openxmlformats.org/officeDocument/2006/relationships/hyperlink" Target="http://www.istorya.ru" TargetMode="External"/><Relationship Id="rId27" Type="http://schemas.openxmlformats.org/officeDocument/2006/relationships/hyperlink" Target="https://resh.edu.ru/special-course/1/1" TargetMode="External"/><Relationship Id="rId30" Type="http://schemas.openxmlformats.org/officeDocument/2006/relationships/hyperlink" Target="http://artclassic.edu.ru" TargetMode="External"/><Relationship Id="rId35" Type="http://schemas.openxmlformats.org/officeDocument/2006/relationships/hyperlink" Target="http://scool-collection.edu.ru" TargetMode="External"/><Relationship Id="rId43" Type="http://schemas.openxmlformats.org/officeDocument/2006/relationships/hyperlink" Target="http://artclassic.edu.ru" TargetMode="External"/><Relationship Id="rId48" Type="http://schemas.openxmlformats.org/officeDocument/2006/relationships/hyperlink" Target="http://www.td.gov.ru" TargetMode="External"/><Relationship Id="rId56" Type="http://schemas.openxmlformats.org/officeDocument/2006/relationships/hyperlink" Target="http://www.istorya.ru" TargetMode="External"/><Relationship Id="rId8" Type="http://schemas.openxmlformats.org/officeDocument/2006/relationships/hyperlink" Target="http://scool-collection.edu.ru" TargetMode="External"/><Relationship Id="rId51" Type="http://schemas.openxmlformats.org/officeDocument/2006/relationships/hyperlink" Target="http://www.gumer.info/bogoslov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FED5C6-8E45-4CDA-9783-217F6F938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6560</Words>
  <Characters>37393</Characters>
  <Application>Microsoft Office Word</Application>
  <DocSecurity>0</DocSecurity>
  <Lines>311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43866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JapanHouse</cp:lastModifiedBy>
  <cp:revision>2</cp:revision>
  <dcterms:created xsi:type="dcterms:W3CDTF">2024-09-16T06:33:00Z</dcterms:created>
  <dcterms:modified xsi:type="dcterms:W3CDTF">2024-09-16T06:33:00Z</dcterms:modified>
</cp:coreProperties>
</file>